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280" w:line="240" w:lineRule="auto"/>
        <w:ind w:left="0" w:right="0" w:firstLine="0"/>
        <w:jc w:val="center"/>
        <w:rPr>
          <w:rFonts w:ascii="Times New Roman" w:hAnsi="Times New Roman" w:eastAsia="Times New Roman" w:cs="Times New Roman"/>
          <w:b w:val="0"/>
          <w:i w:val="0"/>
          <w:smallCaps w:val="0"/>
          <w:strike w:val="0"/>
          <w:color w:val="000000"/>
          <w:sz w:val="48"/>
          <w:szCs w:val="48"/>
          <w:u w:val="none"/>
          <w:shd w:val="clear" w:fill="auto"/>
          <w:vertAlign w:val="baseline"/>
        </w:rPr>
      </w:pPr>
      <w:r>
        <w:rPr>
          <w:rFonts w:ascii="Times New Roman" w:hAnsi="Times New Roman" w:eastAsia="Times New Roman" w:cs="Times New Roman"/>
          <w:b w:val="0"/>
          <w:i w:val="0"/>
          <w:smallCaps w:val="0"/>
          <w:strike w:val="0"/>
          <w:color w:val="000000"/>
          <w:sz w:val="48"/>
          <w:szCs w:val="48"/>
          <w:u w:val="none"/>
          <w:shd w:val="clear" w:fill="auto"/>
          <w:vertAlign w:val="baseline"/>
          <w:rtl w:val="0"/>
        </w:rPr>
        <w:t>Tinjauan</w:t>
      </w:r>
      <w:r>
        <w:rPr>
          <w:rFonts w:ascii="Times New Roman" w:hAnsi="Times New Roman" w:eastAsia="Times New Roman" w:cs="Times New Roman"/>
          <w:b w:val="0"/>
          <w:i w:val="0"/>
          <w:smallCaps w:val="0"/>
          <w:strike w:val="0"/>
          <w:color w:val="000000"/>
          <w:sz w:val="48"/>
          <w:szCs w:val="48"/>
          <w:highlight w:val="white"/>
          <w:u w:val="none"/>
          <w:vertAlign w:val="baseline"/>
          <w:rtl w:val="0"/>
        </w:rPr>
        <w:t xml:space="preserve"> Pustaka Sistematis tentang Tren Terkini dalam Teknologi IT untuk Deteksi Penipuan Kartu Kredit dan Tantangan Implementasinya</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360" w:after="280" w:line="120" w:lineRule="auto"/>
        <w:ind w:left="0" w:right="0" w:firstLine="0"/>
        <w:jc w:val="center"/>
        <w:rPr>
          <w:rFonts w:ascii="Times New Roman" w:hAnsi="Times New Roman" w:eastAsia="Times New Roman" w:cs="Times New Roman"/>
          <w:b w:val="0"/>
          <w:i w:val="0"/>
          <w:smallCaps w:val="0"/>
          <w:strike w:val="0"/>
          <w:color w:val="000000"/>
          <w:sz w:val="16"/>
          <w:szCs w:val="16"/>
          <w:u w:val="none"/>
          <w:shd w:val="clear" w:fill="auto"/>
          <w:vertAlign w:val="baseline"/>
        </w:rPr>
        <w:sectPr>
          <w:footerReference r:id="rId3" w:type="first"/>
          <w:pgSz w:w="11906" w:h="16838"/>
          <w:pgMar w:top="540" w:right="893" w:bottom="1440" w:left="893" w:header="720" w:footer="720" w:gutter="0"/>
          <w:pgNumType w:start="1"/>
          <w:cols w:space="720" w:num="1"/>
          <w:titlePg/>
        </w:sectPr>
      </w:pPr>
    </w:p>
    <w:p>
      <w:pPr>
        <w:pBdr>
          <w:top w:val="none" w:color="000000" w:sz="0" w:space="0"/>
          <w:left w:val="none" w:color="000000" w:sz="0" w:space="0"/>
          <w:bottom w:val="none" w:color="000000" w:sz="0" w:space="0"/>
          <w:right w:val="none" w:color="000000" w:sz="0" w:space="0"/>
          <w:between w:val="none" w:color="000000" w:sz="0" w:space="0"/>
        </w:pBdr>
        <w:spacing w:before="360" w:after="40"/>
        <w:rPr>
          <w:sz w:val="18"/>
          <w:szCs w:val="18"/>
        </w:rPr>
      </w:pPr>
      <w:r>
        <w:rPr>
          <w:color w:val="000000"/>
          <w:sz w:val="18"/>
          <w:szCs w:val="18"/>
          <w:rtl w:val="0"/>
        </w:rPr>
        <w:t>1</w:t>
      </w:r>
      <w:r>
        <w:rPr>
          <w:color w:val="000000"/>
          <w:sz w:val="18"/>
          <w:szCs w:val="18"/>
          <w:vertAlign w:val="superscript"/>
          <w:rtl w:val="0"/>
        </w:rPr>
        <w:t>st</w:t>
      </w:r>
      <w:r>
        <w:rPr>
          <w:color w:val="000000"/>
          <w:sz w:val="18"/>
          <w:szCs w:val="18"/>
          <w:rtl w:val="0"/>
        </w:rPr>
        <w:t xml:space="preserve"> </w:t>
      </w:r>
      <w:r>
        <w:rPr>
          <w:color w:val="000000"/>
          <w:sz w:val="16"/>
          <w:szCs w:val="16"/>
          <w:rtl w:val="0"/>
        </w:rPr>
        <w:t>Gilang Hansagita - 2502124403</w:t>
      </w:r>
      <w:r>
        <w:rPr>
          <w:color w:val="000000"/>
          <w:sz w:val="18"/>
          <w:szCs w:val="18"/>
          <w:rtl w:val="0"/>
        </w:rPr>
        <w:br w:type="textWrapping"/>
      </w:r>
      <w:r>
        <w:rPr>
          <w:i/>
          <w:sz w:val="18"/>
          <w:szCs w:val="18"/>
          <w:rtl w:val="0"/>
        </w:rPr>
        <w:t>Binus Online Learning - Computer Science Undergraduate</w:t>
      </w:r>
      <w:r>
        <w:rPr>
          <w:color w:val="000000"/>
          <w:sz w:val="18"/>
          <w:szCs w:val="18"/>
          <w:rtl w:val="0"/>
        </w:rPr>
        <w:br w:type="textWrapping"/>
      </w:r>
      <w:r>
        <w:rPr>
          <w:i/>
          <w:sz w:val="18"/>
          <w:szCs w:val="18"/>
          <w:rtl w:val="0"/>
        </w:rPr>
        <w:t>Binus University</w:t>
      </w:r>
      <w:r>
        <w:rPr>
          <w:i/>
          <w:color w:val="000000"/>
          <w:sz w:val="18"/>
          <w:szCs w:val="18"/>
          <w:rtl w:val="0"/>
        </w:rPr>
        <w:br w:type="textWrapping"/>
      </w:r>
      <w:r>
        <w:rPr>
          <w:sz w:val="18"/>
          <w:szCs w:val="18"/>
          <w:rtl w:val="0"/>
        </w:rPr>
        <w:t xml:space="preserve">Kota </w:t>
      </w:r>
      <w:r>
        <w:rPr>
          <w:rFonts w:hint="default"/>
          <w:sz w:val="18"/>
          <w:szCs w:val="18"/>
          <w:rtl w:val="0"/>
          <w:lang w:val="en-US"/>
        </w:rPr>
        <w:t>Jakarta</w:t>
      </w:r>
      <w:r>
        <w:rPr>
          <w:sz w:val="18"/>
          <w:szCs w:val="18"/>
          <w:rtl w:val="0"/>
        </w:rPr>
        <w:t>, Indonesia</w:t>
      </w:r>
      <w:r>
        <w:rPr>
          <w:color w:val="000000"/>
          <w:sz w:val="18"/>
          <w:szCs w:val="18"/>
          <w:rtl w:val="0"/>
        </w:rPr>
        <w:br w:type="textWrapping"/>
      </w:r>
      <w:r>
        <w:rPr>
          <w:sz w:val="18"/>
          <w:szCs w:val="18"/>
          <w:rtl w:val="0"/>
        </w:rPr>
        <w:t>gilang.hansagita@binus.ac.id</w:t>
      </w:r>
    </w:p>
    <w:p>
      <w:pPr>
        <w:pBdr>
          <w:top w:val="none" w:color="000000" w:sz="0" w:space="0"/>
          <w:left w:val="none" w:color="000000" w:sz="0" w:space="0"/>
          <w:bottom w:val="none" w:color="000000" w:sz="0" w:space="0"/>
          <w:right w:val="none" w:color="000000" w:sz="0" w:space="0"/>
          <w:between w:val="none" w:color="000000" w:sz="0" w:space="0"/>
        </w:pBdr>
        <w:spacing w:before="360" w:after="40"/>
        <w:rPr>
          <w:color w:val="000000"/>
          <w:sz w:val="18"/>
          <w:szCs w:val="18"/>
        </w:rPr>
      </w:pPr>
      <w:r>
        <w:rPr>
          <w:color w:val="000000"/>
          <w:sz w:val="18"/>
          <w:szCs w:val="18"/>
          <w:rtl w:val="0"/>
        </w:rPr>
        <w:t>4</w:t>
      </w:r>
      <w:r>
        <w:rPr>
          <w:color w:val="000000"/>
          <w:sz w:val="18"/>
          <w:szCs w:val="18"/>
          <w:vertAlign w:val="superscript"/>
          <w:rtl w:val="0"/>
        </w:rPr>
        <w:t>th</w:t>
      </w:r>
      <w:r>
        <w:rPr>
          <w:color w:val="000000"/>
          <w:sz w:val="18"/>
          <w:szCs w:val="18"/>
          <w:rtl w:val="0"/>
        </w:rPr>
        <w:t xml:space="preserve"> </w:t>
      </w:r>
      <w:r>
        <w:rPr>
          <w:sz w:val="16"/>
          <w:szCs w:val="16"/>
          <w:rtl w:val="0"/>
        </w:rPr>
        <w:t>Adam Chandra Setianugraha - 2502121534</w:t>
      </w:r>
      <w:r>
        <w:rPr>
          <w:color w:val="000000"/>
          <w:sz w:val="18"/>
          <w:szCs w:val="18"/>
          <w:rtl w:val="0"/>
        </w:rPr>
        <w:br w:type="textWrapping"/>
      </w:r>
      <w:r>
        <w:rPr>
          <w:i/>
          <w:sz w:val="18"/>
          <w:szCs w:val="18"/>
          <w:rtl w:val="0"/>
        </w:rPr>
        <w:t>Binus Online Learning - Computer Science Undergraduate</w:t>
      </w:r>
      <w:r>
        <w:rPr>
          <w:sz w:val="18"/>
          <w:szCs w:val="18"/>
          <w:rtl w:val="0"/>
        </w:rPr>
        <w:br w:type="textWrapping"/>
      </w:r>
      <w:r>
        <w:rPr>
          <w:i/>
          <w:sz w:val="18"/>
          <w:szCs w:val="18"/>
          <w:rtl w:val="0"/>
        </w:rPr>
        <w:t>Binus University</w:t>
      </w:r>
      <w:r>
        <w:rPr>
          <w:i/>
          <w:sz w:val="18"/>
          <w:szCs w:val="18"/>
          <w:rtl w:val="0"/>
        </w:rPr>
        <w:br w:type="textWrapping"/>
      </w:r>
      <w:r>
        <w:rPr>
          <w:sz w:val="18"/>
          <w:szCs w:val="18"/>
          <w:rtl w:val="0"/>
        </w:rPr>
        <w:t>Kota Jakarta, Indonesia</w:t>
      </w:r>
      <w:r>
        <w:rPr>
          <w:color w:val="000000"/>
          <w:sz w:val="18"/>
          <w:szCs w:val="18"/>
          <w:rtl w:val="0"/>
        </w:rPr>
        <w:br w:type="textWrapping"/>
      </w:r>
      <w:r>
        <w:rPr>
          <w:sz w:val="18"/>
          <w:szCs w:val="18"/>
          <w:rtl w:val="0"/>
        </w:rPr>
        <w:t>adam.setianugraha@binus.ac.id</w:t>
      </w:r>
      <w:r>
        <w:br w:type="column"/>
      </w:r>
      <w:r>
        <w:rPr>
          <w:color w:val="000000"/>
          <w:sz w:val="18"/>
          <w:szCs w:val="18"/>
          <w:rtl w:val="0"/>
        </w:rPr>
        <w:t xml:space="preserve"> 2</w:t>
      </w:r>
      <w:r>
        <w:rPr>
          <w:color w:val="000000"/>
          <w:sz w:val="18"/>
          <w:szCs w:val="18"/>
          <w:vertAlign w:val="superscript"/>
          <w:rtl w:val="0"/>
        </w:rPr>
        <w:t>nd</w:t>
      </w:r>
      <w:r>
        <w:rPr>
          <w:color w:val="000000"/>
          <w:sz w:val="18"/>
          <w:szCs w:val="18"/>
          <w:rtl w:val="0"/>
        </w:rPr>
        <w:t xml:space="preserve"> </w:t>
      </w:r>
      <w:r>
        <w:rPr>
          <w:sz w:val="16"/>
          <w:szCs w:val="16"/>
          <w:rtl w:val="0"/>
        </w:rPr>
        <w:t>Wulan Aprianingsih - 2502126554</w:t>
      </w:r>
      <w:r>
        <w:rPr>
          <w:color w:val="000000"/>
          <w:sz w:val="18"/>
          <w:szCs w:val="18"/>
          <w:rtl w:val="0"/>
        </w:rPr>
        <w:br w:type="textWrapping"/>
      </w:r>
      <w:r>
        <w:rPr>
          <w:i/>
          <w:sz w:val="18"/>
          <w:szCs w:val="18"/>
          <w:rtl w:val="0"/>
        </w:rPr>
        <w:t>Binus Online Learning - Computer Science Undergraduate</w:t>
      </w:r>
      <w:r>
        <w:rPr>
          <w:sz w:val="18"/>
          <w:szCs w:val="18"/>
          <w:rtl w:val="0"/>
        </w:rPr>
        <w:br w:type="textWrapping"/>
      </w:r>
      <w:r>
        <w:rPr>
          <w:i/>
          <w:sz w:val="18"/>
          <w:szCs w:val="18"/>
          <w:rtl w:val="0"/>
        </w:rPr>
        <w:t>Binus University</w:t>
      </w:r>
      <w:r>
        <w:rPr>
          <w:i/>
          <w:color w:val="000000"/>
          <w:sz w:val="18"/>
          <w:szCs w:val="18"/>
          <w:rtl w:val="0"/>
        </w:rPr>
        <w:br w:type="textWrapping"/>
      </w:r>
      <w:r>
        <w:rPr>
          <w:sz w:val="18"/>
          <w:szCs w:val="18"/>
          <w:rtl w:val="0"/>
        </w:rPr>
        <w:t>Kota Jakarta, Indonesia</w:t>
      </w:r>
      <w:r>
        <w:rPr>
          <w:color w:val="000000"/>
          <w:sz w:val="18"/>
          <w:szCs w:val="18"/>
          <w:rtl w:val="0"/>
        </w:rPr>
        <w:br w:type="textWrapping"/>
      </w:r>
      <w:r>
        <w:rPr>
          <w:sz w:val="18"/>
          <w:szCs w:val="18"/>
          <w:rtl w:val="0"/>
        </w:rPr>
        <w:t>wulan.aprianingsih@binus.ac.id</w:t>
      </w:r>
    </w:p>
    <w:p>
      <w:pPr>
        <w:pBdr>
          <w:top w:val="none" w:color="000000" w:sz="0" w:space="0"/>
          <w:left w:val="none" w:color="000000" w:sz="0" w:space="0"/>
          <w:bottom w:val="none" w:color="000000" w:sz="0" w:space="0"/>
          <w:right w:val="none" w:color="000000" w:sz="0" w:space="0"/>
          <w:between w:val="none" w:color="000000" w:sz="0" w:space="0"/>
        </w:pBdr>
        <w:spacing w:before="360" w:after="40"/>
        <w:rPr>
          <w:color w:val="000000"/>
          <w:sz w:val="18"/>
          <w:szCs w:val="18"/>
        </w:rPr>
        <w:sectPr>
          <w:type w:val="continuous"/>
          <w:pgSz w:w="11906" w:h="16838"/>
          <w:pgMar w:top="450" w:right="893" w:bottom="1440" w:left="893" w:header="720" w:footer="720" w:gutter="0"/>
          <w:cols w:equalWidth="0" w:num="3">
            <w:col w:w="2893" w:space="720"/>
            <w:col w:w="2893" w:space="720"/>
            <w:col w:w="2893"/>
          </w:cols>
        </w:sectPr>
      </w:pPr>
      <w:r>
        <w:br w:type="column"/>
      </w:r>
      <w:r>
        <w:rPr>
          <w:color w:val="000000"/>
          <w:sz w:val="18"/>
          <w:szCs w:val="18"/>
          <w:rtl w:val="0"/>
        </w:rPr>
        <w:t>3</w:t>
      </w:r>
      <w:r>
        <w:rPr>
          <w:color w:val="000000"/>
          <w:sz w:val="18"/>
          <w:szCs w:val="18"/>
          <w:vertAlign w:val="superscript"/>
          <w:rtl w:val="0"/>
        </w:rPr>
        <w:t>rd</w:t>
      </w:r>
      <w:r>
        <w:rPr>
          <w:color w:val="000000"/>
          <w:sz w:val="18"/>
          <w:szCs w:val="18"/>
          <w:rtl w:val="0"/>
        </w:rPr>
        <w:t xml:space="preserve"> </w:t>
      </w:r>
      <w:r>
        <w:rPr>
          <w:sz w:val="18"/>
          <w:szCs w:val="18"/>
          <w:rtl w:val="0"/>
        </w:rPr>
        <w:t xml:space="preserve">Frans Sebastian - 2502121162 </w:t>
      </w:r>
      <w:r>
        <w:rPr>
          <w:color w:val="000000"/>
          <w:sz w:val="18"/>
          <w:szCs w:val="18"/>
          <w:rtl w:val="0"/>
        </w:rPr>
        <w:br w:type="textWrapping"/>
      </w:r>
      <w:r>
        <w:rPr>
          <w:i/>
          <w:sz w:val="18"/>
          <w:szCs w:val="18"/>
          <w:rtl w:val="0"/>
        </w:rPr>
        <w:t>Binus Online Learning - Computer Science Undergraduate</w:t>
      </w:r>
      <w:r>
        <w:rPr>
          <w:i/>
          <w:color w:val="000000"/>
          <w:sz w:val="18"/>
          <w:szCs w:val="18"/>
          <w:rtl w:val="0"/>
        </w:rPr>
        <w:t>)</w:t>
      </w:r>
      <w:r>
        <w:rPr>
          <w:color w:val="000000"/>
          <w:sz w:val="18"/>
          <w:szCs w:val="18"/>
          <w:rtl w:val="0"/>
        </w:rPr>
        <w:br w:type="textWrapping"/>
      </w:r>
      <w:r>
        <w:rPr>
          <w:i/>
          <w:sz w:val="18"/>
          <w:szCs w:val="18"/>
          <w:rtl w:val="0"/>
        </w:rPr>
        <w:t>Binus University</w:t>
      </w:r>
      <w:r>
        <w:rPr>
          <w:i/>
          <w:color w:val="000000"/>
          <w:sz w:val="18"/>
          <w:szCs w:val="18"/>
          <w:rtl w:val="0"/>
        </w:rPr>
        <w:br w:type="textWrapping"/>
      </w:r>
      <w:r>
        <w:rPr>
          <w:sz w:val="18"/>
          <w:szCs w:val="18"/>
          <w:rtl w:val="0"/>
        </w:rPr>
        <w:t>Kota Jakarta, Indonesia</w:t>
      </w:r>
      <w:r>
        <w:rPr>
          <w:color w:val="000000"/>
          <w:sz w:val="18"/>
          <w:szCs w:val="18"/>
          <w:rtl w:val="0"/>
        </w:rPr>
        <w:br w:type="textWrapping"/>
      </w:r>
      <w:r>
        <w:rPr>
          <w:sz w:val="18"/>
          <w:szCs w:val="18"/>
          <w:rtl w:val="0"/>
        </w:rPr>
        <w:t>frans.sebastian@binus.ac.id</w:t>
      </w:r>
    </w:p>
    <w:p>
      <w:pPr>
        <w:sectPr>
          <w:type w:val="continuous"/>
          <w:pgSz w:w="11906" w:h="16838"/>
          <w:pgMar w:top="450" w:right="893" w:bottom="1440" w:left="893" w:header="720" w:footer="720" w:gutter="0"/>
          <w:cols w:equalWidth="0" w:num="3">
            <w:col w:w="2893" w:space="720"/>
            <w:col w:w="2893" w:space="720"/>
            <w:col w:w="2893"/>
          </w:cols>
        </w:sectPr>
      </w:pPr>
    </w:p>
    <w:p>
      <w:pPr>
        <w:sectPr>
          <w:type w:val="continuous"/>
          <w:pgSz w:w="11906" w:h="16838"/>
          <w:pgMar w:top="450" w:right="893" w:bottom="1440" w:left="893" w:header="720" w:footer="720" w:gutter="0"/>
          <w:cols w:equalWidth="0" w:num="3">
            <w:col w:w="2893" w:space="720"/>
            <w:col w:w="2893" w:space="720"/>
            <w:col w:w="2893"/>
          </w:cols>
        </w:sectPr>
      </w:pPr>
      <w:r>
        <w:br w:type="column"/>
      </w:r>
    </w:p>
    <w:p>
      <w:pPr>
        <w:pBdr>
          <w:top w:val="none" w:color="000000" w:sz="0" w:space="0"/>
          <w:left w:val="none" w:color="000000" w:sz="0" w:space="0"/>
          <w:bottom w:val="none" w:color="000000" w:sz="0" w:space="0"/>
          <w:right w:val="none" w:color="000000" w:sz="0" w:space="0"/>
          <w:between w:val="none" w:color="000000" w:sz="0" w:space="0"/>
        </w:pBdr>
        <w:spacing w:after="200"/>
        <w:ind w:firstLine="272"/>
        <w:jc w:val="both"/>
        <w:rPr>
          <w:b/>
          <w:color w:val="000000"/>
          <w:sz w:val="18"/>
          <w:szCs w:val="18"/>
          <w:rtl w:val="0"/>
        </w:rPr>
      </w:pPr>
      <w:r>
        <w:rPr>
          <w:b/>
          <w:i/>
          <w:color w:val="000000"/>
          <w:sz w:val="18"/>
          <w:szCs w:val="18"/>
          <w:rtl w:val="0"/>
        </w:rPr>
        <w:t>Abstract</w:t>
      </w:r>
      <w:r>
        <w:rPr>
          <w:b/>
          <w:color w:val="000000"/>
          <w:sz w:val="18"/>
          <w:szCs w:val="18"/>
          <w:rtl w:val="0"/>
        </w:rPr>
        <w:t>—Pesatnya pertumbuhan pilihan belanja online dan pembayaran online telah menimbulkan tantangan besar secara global: penipuan kartu kredit. Algoritme pembelajaran mesin telah mendapat banyak perhatian  sebagai teknik penambangan data untuk mendeteksi penipuan kartu kredit. Namun, masih ada beberapa tantangan yang dihadapi, termasuk kurangnya data yang tersedia untuk umum, distribusi kelas yang  tidak merata, dan meningkatnya taktik penipuan. Tujuan dari tinjauan literatur sistematis (SLR) ini adalah untuk menganalisis secara komprehensif keadaan teknologi komputer saat ini dan penerapannya dalam deteksi penipuan kartu kredit. Kami fokus pada mengidentifikasi tren teknologi saat ini dan  tantangan dalam penerapan peta. Selain itu, kami mensintesis hasilnya untuk disajikan sebagai artikel ilmiah guna memberikan wawasan tentang perkembangan terkini di bidang ini. Evaluasi kami mencakup berbagai aspek seperti algoritma pembelajaran mesin, teknik pengambilan sampel seperti SMOTE, dan penggunaan pembelajaran tambahan untuk beradaptasi dengan perubahan pola penipuan. Penilaian terhadap perkembangan teknologi dilakukan dengan mengkaji berbagai artikel penelitian dan publikasi, yang pada akhirnya berkontribusi pada pemahaman subjek yang lebih mendalam.</w:t>
      </w:r>
    </w:p>
    <w:p>
      <w:pPr>
        <w:pBdr>
          <w:top w:val="none" w:color="000000" w:sz="0" w:space="0"/>
          <w:left w:val="none" w:color="000000" w:sz="0" w:space="0"/>
          <w:bottom w:val="none" w:color="000000" w:sz="0" w:space="0"/>
          <w:right w:val="none" w:color="000000" w:sz="0" w:space="0"/>
          <w:between w:val="none" w:color="000000" w:sz="0" w:space="0"/>
        </w:pBdr>
        <w:spacing w:after="200"/>
        <w:ind w:firstLine="272"/>
        <w:jc w:val="both"/>
        <w:rPr>
          <w:b/>
          <w:i/>
          <w:sz w:val="18"/>
          <w:szCs w:val="18"/>
        </w:rPr>
      </w:pPr>
      <w:r>
        <w:rPr>
          <w:b/>
          <w:i/>
          <w:color w:val="000000"/>
          <w:sz w:val="18"/>
          <w:szCs w:val="18"/>
          <w:rtl w:val="0"/>
        </w:rPr>
        <w:t>Keywords—penipuan, kartu kredit, pembelaj</w:t>
      </w:r>
      <w:r>
        <w:rPr>
          <w:b/>
          <w:i/>
          <w:sz w:val="18"/>
          <w:szCs w:val="18"/>
          <w:rtl w:val="0"/>
        </w:rPr>
        <w:t>aran mesin, penambangan data, SMOTE</w:t>
      </w:r>
    </w:p>
    <w:p>
      <w:pPr>
        <w:pStyle w:val="2"/>
        <w:numPr>
          <w:ilvl w:val="0"/>
          <w:numId w:val="1"/>
        </w:numPr>
        <w:ind w:left="0" w:firstLine="216"/>
      </w:pPr>
      <w:r>
        <w:rPr>
          <w:rtl w:val="0"/>
        </w:rPr>
        <w:t xml:space="preserve">Introduction </w:t>
      </w: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r>
        <w:rPr>
          <w:rtl w:val="0"/>
        </w:rPr>
        <w:t xml:space="preserve">Dalam masyarakat global yang terus berubah, penipuan kartu kredit telah menjadi masalah yang serius dan terus berkembang. Salah satu bidang yang berkembang pesat adalah e-commerce, yang menawarkan banyak pilihan pembayaran online  yang nyaman. Namun, pertumbuhan ini juga membawa potensi peningkatan  penipuan yang merugikan. Pada tahun 2016, kerugian akibat penipuan kartu kredit di  Single Euro Payments Area (SEPA) berjumlah 1,8 miliar euro, setara dengan 0,041% dari total nilai transaksi kartu. Angka-angka ini menunjukkan peningkatan  penipuan sebesar 92% dibandingkan  tahun 2012. Jenis penipuan kartu kredit yang umum termasuk penipuan permintaan, kartu hilang atau dicuri, pengambilalihan akun, dan kartu palsu. Namun,  deteksi penipuan kartu kredit terutama difokuskan pada transaksi card not present (CNP), yang menyumbang 73% dari total penipuan pada tahun 2016. Dalam skenario CNP, informasi kartu kredit diambil tanpa sepengetahuan pemegang kartu dan digunakan. online untuk melakukan penipuan. </w:t>
      </w: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r>
        <w:rPr>
          <w:rtl w:val="0"/>
        </w:rPr>
        <w:t xml:space="preserve">Deteksi penipuan bertujuan untuk mengidentifikasi penipuan secepat mungkin setelah terjadi. Salah satu metode yang digunakan untuk mendeteksi penipuan adalah melalui penggunaan teknik data mining, khususnya penggunaan algoritma pembelajaran mesin. Namun implementasinya menghadapi beberapa tantangan, seperti terbatasnya data yang tersedia untuk umum, ketidakseimbangan distribusi kelas, dan  pola kecurangan yang terus berubah.  </w:t>
      </w: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r>
        <w:rPr>
          <w:rtl w:val="0"/>
        </w:rPr>
        <w:t>Tinjauan literatur sistematis (SLR) ini bertujuan untuk melakukan eksplorasi mendalam terhadap tren terkini dalam teknologi informasi yang digunakan untuk mendeteksi penipuan kartu kredit dan mengidentifikasi tantangan  terkait dalam penerapannya. Kami akan memfokuskan perhatian kami pada identifikasi perkembangan teknologi terkini dan permasalahan yang dihadapi dalam penerapannya. Hasil  tinjauan pustaka ini akan disajikan dalam bentuk artikel ilmiah yang memberikan gambaran perkembangan terkini di bidang tersebut. Kami akan melakukan tinjauan komprehensif dengan melihat berbagai aspek termasuk algoritme pembelajaran mesin, teknik pengambilan sampel seperti Synthetic Minority Over-sampling Technique (SMOTE), dan penggunaan pembelajaran tambahan untuk mengatasi model penipuan yang terus berkembang.</w:t>
      </w:r>
    </w:p>
    <w:p>
      <w:pPr>
        <w:pBdr>
          <w:top w:val="none" w:color="000000" w:sz="0" w:space="0"/>
          <w:left w:val="none" w:color="000000" w:sz="0" w:space="0"/>
          <w:bottom w:val="none" w:color="000000" w:sz="0" w:space="0"/>
          <w:right w:val="none" w:color="000000" w:sz="0" w:space="0"/>
          <w:between w:val="none" w:color="000000" w:sz="0" w:space="0"/>
        </w:pBdr>
        <w:tabs>
          <w:tab w:val="left" w:pos="288"/>
        </w:tabs>
        <w:spacing w:after="120" w:line="228" w:lineRule="auto"/>
        <w:ind w:firstLine="288"/>
        <w:jc w:val="both"/>
      </w:pPr>
    </w:p>
    <w:p>
      <w:pPr>
        <w:pStyle w:val="2"/>
        <w:numPr>
          <w:ilvl w:val="0"/>
          <w:numId w:val="1"/>
        </w:numPr>
        <w:ind w:left="0" w:firstLine="216"/>
      </w:pPr>
      <w:r>
        <w:rPr>
          <w:rtl w:val="0"/>
        </w:rPr>
        <w:t>Ease of Use</w:t>
      </w:r>
    </w:p>
    <w:p>
      <w:pPr>
        <w:pStyle w:val="3"/>
        <w:numPr>
          <w:ilvl w:val="1"/>
          <w:numId w:val="1"/>
        </w:numPr>
        <w:ind w:left="288" w:hanging="288"/>
      </w:pPr>
      <w:r>
        <w:rPr>
          <w:rtl w:val="0"/>
        </w:rPr>
        <w:t>Selecting a Template (Heading 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First, confirm that you have the correct template for your paper size. This template has been tailored for output on the A4 paper size. If you are using US letter-sized paper, please close this file and download the Microsoft Word, Letter file.</w:t>
      </w:r>
    </w:p>
    <w:p>
      <w:pPr>
        <w:pStyle w:val="3"/>
        <w:numPr>
          <w:ilvl w:val="1"/>
          <w:numId w:val="1"/>
        </w:numPr>
        <w:ind w:left="288" w:hanging="288"/>
      </w:pPr>
      <w:r>
        <w:rPr>
          <w:rtl w:val="0"/>
        </w:rPr>
        <w:t>Maintaining the Integrity of the Specifications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pPr>
        <w:pStyle w:val="2"/>
        <w:numPr>
          <w:ilvl w:val="0"/>
          <w:numId w:val="1"/>
        </w:numPr>
        <w:ind w:left="0" w:firstLine="216"/>
      </w:pPr>
      <w:r>
        <w:rPr>
          <w:rtl w:val="0"/>
        </w:rPr>
        <w:t>Review Methodology</w:t>
      </w:r>
    </w:p>
    <w:p>
      <w:pPr>
        <w:pStyle w:val="3"/>
        <w:numPr>
          <w:ilvl w:val="1"/>
          <w:numId w:val="1"/>
        </w:numPr>
        <w:ind w:left="288" w:hanging="288"/>
      </w:pPr>
      <w:r>
        <w:rPr>
          <w:rtl w:val="0"/>
        </w:rPr>
        <w:t>Planning the Review</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Tinjauan pustaka ini dilakukan dengan pendekatan sistematis untuk memastikan bahwa hasil yang diperoleh komprehensif dan objektif. Proses tinjauan ini dibagi menjadi beberapa tahap, yaitu:</w:t>
      </w: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Pemilihan Topik: Topik tinjauan ini adalah tren terkini dalam teknologi IT untuk deteksi penipuan kartu kredit dan tantangan implementasinya.</w:t>
      </w: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Identifikasi Data: Data yang digunakan dalam tinjauan ini adalah artikel penelitian dan publikasi ilmiah yang diterbitkan dalam jurnal dan konferensi terkemuka. Data diidentifikasi melalui pencarian literatur di basis data seperti Scopus, Web of Science, dan IEEE Xplore.</w:t>
      </w: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Pemilihan Kriteria Inklusi dan Eksklusi: Kriteria inklusi yang digunakan adalah sebagai berikut: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Artikel penelitian dan publikasi ilmiah yang diterbitkan dalam jurnal dan konferensi terkemuka.</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Artikel yang membahas tren terkini dalam teknologi IT untuk deteksi penipuan kartu kredit.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1170" w:right="0" w:hanging="42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Artikel yang membahas tantangan implementasinya.</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720" w:right="0" w:firstLine="0"/>
        <w:jc w:val="both"/>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Kriteria eksklusi yang digunakan adalah sebagai berikut: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Artikel yang tidak relevan dengan topik tinjauan.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Artikel yang tidak tersedia secara publik.</w:t>
      </w: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Pencarian Literatur: Pencarian literatur dilakukan dengan menggunakan kata kunci berikut: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"credit card fraud detection"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"information technology"</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1170" w:right="0" w:hanging="420"/>
        <w:jc w:val="both"/>
        <w:rPr>
          <w:rFonts w:ascii="Times New Roman" w:hAnsi="Times New Roman" w:eastAsia="Times New Roman" w:cs="Times New Roman"/>
          <w:sz w:val="20"/>
          <w:szCs w:val="20"/>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"challenges"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rPr>
          <w:rFonts w:ascii="Times New Roman" w:hAnsi="Times New Roman" w:eastAsia="Times New Roman" w:cs="Times New Roman"/>
          <w:b w:val="0"/>
          <w:i w:val="0"/>
          <w:smallCaps w:val="0"/>
          <w:strike w:val="0"/>
          <w:color w:val="000000"/>
          <w:sz w:val="20"/>
          <w:szCs w:val="20"/>
          <w:u w:val="none"/>
          <w:shd w:val="clear" w:fill="auto"/>
          <w:vertAlign w:val="baseline"/>
        </w:rPr>
      </w:pPr>
    </w:p>
    <w:p>
      <w:pPr>
        <w:keepNext w:val="0"/>
        <w:keepLines w:val="0"/>
        <w:pageBreakBefore w:val="0"/>
        <w:widowControl/>
        <w:numPr>
          <w:ilvl w:val="0"/>
          <w:numId w:val="2"/>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720" w:right="0" w:hanging="360"/>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Evaluasi Artikel: Artikel yang memenuhi kriteria inklusi dievaluasi untuk memastikan bahwa informasi yang disajikan akurat dan terkini. Evaluasi dilakukan dengan membaca abstrak dan teks lengkap artikel.</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w:t>
      </w:r>
    </w:p>
    <w:p>
      <w:pPr>
        <w:pStyle w:val="3"/>
        <w:numPr>
          <w:ilvl w:val="1"/>
          <w:numId w:val="1"/>
        </w:numPr>
        <w:ind w:left="288" w:hanging="288"/>
      </w:pPr>
      <w:bookmarkStart w:id="0" w:name="_gjdgxs" w:colFirst="0" w:colLast="0"/>
      <w:bookmarkEnd w:id="0"/>
      <w:r>
        <w:rPr>
          <w:rtl w:val="0"/>
        </w:rPr>
        <w:t>Conducting the Review</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0"/>
        <w:jc w:val="both"/>
      </w:pPr>
      <w:r>
        <w:rPr>
          <w:rtl w:val="0"/>
        </w:rPr>
        <w:tab/>
      </w:r>
      <w:r>
        <w:rPr>
          <w:rtl w:val="0"/>
        </w:rPr>
        <w:t>Setelah data teridentifikasi, tahap selanjutnya adalah melakukan tinjauan terhadap artikel-artikel tersebut. Tinjauan dilakukan dengan mengikuti langkah-langkah berikut:</w:t>
      </w:r>
    </w:p>
    <w:p>
      <w:pPr>
        <w:keepNext w:val="0"/>
        <w:keepLines w:val="0"/>
        <w:pageBreakBefore w:val="0"/>
        <w:widowControl/>
        <w:numPr>
          <w:ilvl w:val="0"/>
          <w:numId w:val="4"/>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pPr>
      <w:r>
        <w:rPr>
          <w:rtl w:val="0"/>
        </w:rPr>
        <w:t>Membuat Ringkasan Artikel: Ringkasan artikel dibuat untuk menyajikan informasi utama dari setiap artikel. Ringkasan mencakup informasi berikut: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Judul artikel</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Nama penulis</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Tahun publikasi</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Tujuan penelitian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Metode penelitian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Hasil penelitian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Kesimpulan penelitian</w:t>
      </w:r>
    </w:p>
    <w:p>
      <w:pPr>
        <w:keepNext w:val="0"/>
        <w:keepLines w:val="0"/>
        <w:pageBreakBefore w:val="0"/>
        <w:widowControl/>
        <w:numPr>
          <w:ilvl w:val="0"/>
          <w:numId w:val="4"/>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720" w:right="0" w:hanging="360"/>
        <w:jc w:val="both"/>
        <w:rPr>
          <w:u w:val="none"/>
        </w:rPr>
      </w:pPr>
      <w:r>
        <w:rPr>
          <w:rtl w:val="0"/>
        </w:rPr>
        <w:t>Menganalisis Tren: Tren dalam teknologi IT untuk deteksi penipuan kartu kredit dianalisis berdasarkan informasi yang terkandung dalam ringkasan artikel. Tren yang dianalisis meliputi:</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Algoritma pembelajaran mesin yang digunakan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Teknik pengambilan sampel yang digunakan</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Penggunaan pembelajaran tambahan</w:t>
      </w:r>
    </w:p>
    <w:p>
      <w:pPr>
        <w:keepNext w:val="0"/>
        <w:keepLines w:val="0"/>
        <w:pageBreakBefore w:val="0"/>
        <w:widowControl/>
        <w:numPr>
          <w:ilvl w:val="0"/>
          <w:numId w:val="4"/>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Mengidentifikasi Tantangan: Tantangan implementasi teknologi IT untuk deteksi penipuan kartu kredit diidentifikasi berdasarkan informasi yang terkandung dalam ringkasan artikel. Tantangan yang diidentifikasi meliputi:</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Keterbatasan data</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Distribusi kelas yang tidak merata</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1170" w:right="0" w:hanging="420"/>
        <w:jc w:val="both"/>
        <w:rPr>
          <w:rFonts w:ascii="Times New Roman" w:hAnsi="Times New Roman" w:eastAsia="Times New Roman" w:cs="Times New Roman"/>
          <w:sz w:val="20"/>
          <w:szCs w:val="20"/>
        </w:rPr>
      </w:pPr>
      <w:r>
        <w:rPr>
          <w:rtl w:val="0"/>
        </w:rPr>
        <w:t>Pola penipuan yang terus berubah</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0"/>
        <w:jc w:val="both"/>
      </w:pPr>
    </w:p>
    <w:p>
      <w:pPr>
        <w:pStyle w:val="3"/>
        <w:numPr>
          <w:ilvl w:val="1"/>
          <w:numId w:val="1"/>
        </w:numPr>
        <w:ind w:left="288" w:hanging="288"/>
      </w:pPr>
      <w:r>
        <w:rPr>
          <w:rtl w:val="0"/>
        </w:rPr>
        <w:t>Descriptive Statistics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pPr>
      <w:r>
        <w:rPr>
          <w:rtl w:val="0"/>
        </w:rPr>
        <w:t>Hasil tinjauan pustaka ini dianalisis menggunakan statistik deskriptif untuk memberikan gambaran umum tentang tren dan tantangan dalam penerapan teknologi IT untuk deteksi penipuan kartu kredit. Statistik deskriptif yang digunakan meliputi:</w:t>
      </w:r>
    </w:p>
    <w:p>
      <w:pPr>
        <w:keepNext w:val="0"/>
        <w:keepLines w:val="0"/>
        <w:pageBreakBefore w:val="0"/>
        <w:widowControl/>
        <w:numPr>
          <w:ilvl w:val="0"/>
          <w:numId w:val="5"/>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Jumlah Artikel: Jumlah artikel yang memenuhi kriteria inklusi adalah 15 artikel.</w:t>
      </w:r>
    </w:p>
    <w:p>
      <w:pPr>
        <w:keepNext w:val="0"/>
        <w:keepLines w:val="0"/>
        <w:pageBreakBefore w:val="0"/>
        <w:widowControl/>
        <w:numPr>
          <w:ilvl w:val="0"/>
          <w:numId w:val="5"/>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Tahun Publikasi: Artikel-artikel tersebut diterbitkan pada tahun 2018-2023.</w:t>
      </w:r>
    </w:p>
    <w:p>
      <w:pPr>
        <w:keepNext w:val="0"/>
        <w:keepLines w:val="0"/>
        <w:pageBreakBefore w:val="0"/>
        <w:widowControl/>
        <w:numPr>
          <w:ilvl w:val="0"/>
          <w:numId w:val="5"/>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Algoritma Pembelajaran Mesin: Algoritma pembelajaran mesin yang paling banyak digunakan adalah Support Vector Machine (SVM), Decision Tree, dan Random Forest.</w:t>
      </w:r>
    </w:p>
    <w:p>
      <w:pPr>
        <w:keepNext w:val="0"/>
        <w:keepLines w:val="0"/>
        <w:pageBreakBefore w:val="0"/>
        <w:widowControl/>
        <w:numPr>
          <w:ilvl w:val="0"/>
          <w:numId w:val="5"/>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0" w:afterAutospacing="0" w:line="228" w:lineRule="auto"/>
        <w:ind w:left="720" w:right="0" w:hanging="360"/>
        <w:jc w:val="both"/>
        <w:rPr>
          <w:u w:val="none"/>
        </w:rPr>
      </w:pPr>
      <w:r>
        <w:rPr>
          <w:rtl w:val="0"/>
        </w:rPr>
        <w:t>Teknik Pengambilan Sampel: Teknik pengambilan sampel yang paling banyak digunakan adalah SMOTE(Oversampling Minoritas Sintetis).</w:t>
      </w:r>
    </w:p>
    <w:p>
      <w:pPr>
        <w:keepNext w:val="0"/>
        <w:keepLines w:val="0"/>
        <w:pageBreakBefore w:val="0"/>
        <w:widowControl/>
        <w:numPr>
          <w:ilvl w:val="0"/>
          <w:numId w:val="5"/>
        </w:numPr>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720" w:right="0" w:hanging="360"/>
        <w:jc w:val="both"/>
        <w:rPr>
          <w:u w:val="none"/>
        </w:rPr>
      </w:pPr>
      <w:r>
        <w:rPr>
          <w:rtl w:val="0"/>
        </w:rPr>
        <w:t>Penggunaan Pembelajaran Tambahan: Penggunaan pembelajaran tambahan untuk mengatasi perubahan pola penipuan semakin meningkat.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pPr>
      <w:r>
        <w:rPr>
          <w:rtl w:val="0"/>
        </w:rPr>
        <w:t>Berdasarkan hasil analisis statistik deskriptif, dapat disimpulkan bahwa tren terkini dalam teknologi IT untuk deteksi penipuan kartu kredit adalah sebagai berikut: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Ada peningkatan penggunaan algoritma pembelajaran mesin untuk mendeteksi penipuan kartu kredit.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Algoritma pembelajaran mesin yang paling banyak digunakan adalah SVM, Decision Tree, dan Random Forest.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Teknik pengambilan sampel yang paling banyak digunakan adalah SMOTE.</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1170" w:right="0" w:hanging="420"/>
        <w:jc w:val="both"/>
        <w:rPr>
          <w:rFonts w:ascii="Times New Roman" w:hAnsi="Times New Roman" w:eastAsia="Times New Roman" w:cs="Times New Roman"/>
          <w:sz w:val="20"/>
          <w:szCs w:val="20"/>
        </w:rPr>
      </w:pPr>
      <w:r>
        <w:rPr>
          <w:rtl w:val="0"/>
        </w:rPr>
        <w:t>Penggunaan pembelajaran tambahan untuk mengatasi perubahan pola penipuan semakin meningkat.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288"/>
        <w:jc w:val="both"/>
      </w:pPr>
      <w:r>
        <w:rPr>
          <w:rtl w:val="0"/>
        </w:rPr>
        <w:t>Tantangan implementasi teknologi IT untuk deteksi penipuan kartu kredit meliputi:</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Keterbatasan data.</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0" w:afterAutospacing="0" w:line="228" w:lineRule="auto"/>
        <w:ind w:left="1170" w:right="0" w:hanging="420"/>
        <w:jc w:val="both"/>
        <w:rPr>
          <w:rFonts w:ascii="Times New Roman" w:hAnsi="Times New Roman" w:eastAsia="Times New Roman" w:cs="Times New Roman"/>
          <w:sz w:val="20"/>
          <w:szCs w:val="20"/>
        </w:rPr>
      </w:pPr>
      <w:r>
        <w:rPr>
          <w:rtl w:val="0"/>
        </w:rPr>
        <w:t>Distribusi kelas yang tidak merata.</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left="1170" w:right="0" w:hanging="420"/>
        <w:jc w:val="both"/>
        <w:rPr>
          <w:rFonts w:ascii="Times New Roman" w:hAnsi="Times New Roman" w:eastAsia="Times New Roman" w:cs="Times New Roman"/>
          <w:sz w:val="20"/>
          <w:szCs w:val="20"/>
        </w:rPr>
      </w:pPr>
      <w:r>
        <w:rPr>
          <w:rtl w:val="0"/>
        </w:rPr>
        <w:t>Pola penipuan yang terus berubah.</w:t>
      </w:r>
    </w:p>
    <w:p>
      <w:pPr>
        <w:keepNext w:val="0"/>
        <w:keepLines w:val="0"/>
        <w:pageBreakBefore w:val="0"/>
        <w:widowControl/>
        <w:numPr>
          <w:numId w:val="0"/>
        </w:numPr>
        <w:pBdr>
          <w:top w:val="none" w:color="auto" w:sz="0" w:space="0"/>
          <w:left w:val="none" w:color="auto" w:sz="0" w:space="0"/>
          <w:bottom w:val="none" w:color="auto" w:sz="0" w:space="0"/>
          <w:right w:val="none" w:color="auto" w:sz="0" w:space="0"/>
          <w:between w:val="none" w:color="auto" w:sz="0" w:space="0"/>
        </w:pBdr>
        <w:shd w:val="clear" w:fill="auto"/>
        <w:tabs>
          <w:tab w:val="left" w:pos="1163"/>
        </w:tabs>
        <w:spacing w:before="0" w:after="120" w:line="228" w:lineRule="auto"/>
        <w:ind w:right="0" w:rightChars="0"/>
        <w:jc w:val="both"/>
        <w:rPr>
          <w:rtl w:val="0"/>
        </w:rPr>
      </w:pPr>
    </w:p>
    <w:p>
      <w:pPr>
        <w:pStyle w:val="2"/>
        <w:numPr>
          <w:ilvl w:val="0"/>
          <w:numId w:val="1"/>
        </w:numPr>
        <w:ind w:left="0" w:firstLine="216"/>
        <w:rPr>
          <w:rFonts w:hint="default"/>
          <w:b w:val="0"/>
          <w:bCs w:val="0"/>
          <w:rtl w:val="0"/>
          <w:lang w:val="en-US"/>
        </w:rPr>
      </w:pPr>
      <w:r>
        <w:rPr>
          <w:rFonts w:hint="default" w:ascii="Times New Roman" w:hAnsi="Times New Roman" w:eastAsia="Times New Roman" w:cs="Times New Roman"/>
          <w:b w:val="0"/>
          <w:bCs w:val="0"/>
          <w:i w:val="0"/>
          <w:iCs w:val="0"/>
          <w:caps w:val="0"/>
          <w:color w:val="000000"/>
          <w:spacing w:val="0"/>
          <w:sz w:val="19"/>
          <w:szCs w:val="19"/>
          <w:bdr w:val="none" w:color="auto" w:sz="0" w:space="0"/>
          <w:vertAlign w:val="baseline"/>
          <w:lang w:val="en-US"/>
        </w:rPr>
        <w:t>Review findings and discussions</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Analisis dan pembahasan hasil studi literatur berdasarkan rumusan masalah (research questions) yang telah dituliskan dalam review methodology dapat disajikan sebagai berikut:</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 </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bCs/>
          <w:i w:val="0"/>
          <w:iCs w:val="0"/>
          <w:caps w:val="0"/>
          <w:color w:val="auto"/>
          <w:spacing w:val="0"/>
          <w:sz w:val="20"/>
          <w:szCs w:val="20"/>
          <w:bdr w:val="none" w:color="auto" w:sz="0" w:space="0"/>
          <w:shd w:val="clear" w:fill="FFFFFF"/>
          <w:vertAlign w:val="baseline"/>
          <w:lang w:val="en-US"/>
        </w:rPr>
        <w:t>Research Question 1: Bagaimana tren terkini dalam teknologi IT digunakan untuk mendeteksi penipuan kartu kredit?</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Hasil tinjauan literatur menunjukkan bahwa teknologi IT telah mengalami perkembangan yang pesat dalam upaya mendeteksi penipuan kartu kredit. Algoritme pembelajaran mesin menjadi fokus utama dalam menghadapi tantangan ini. Banyak penelitian terbaru telah mengeksplorasi metode pembelajaran mesin seperti Random Forest, Neural Networks, dan Support Vector Machines untuk mengidentifikasi pola penipuan yang semakin kompleks. Selain itu, teknik pengolahan bahasa alami (NLP) juga mulai digunakan untuk menganalisis teks terkait transaksi dan perilaku pengguna.</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 </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bCs/>
          <w:i w:val="0"/>
          <w:iCs w:val="0"/>
          <w:caps w:val="0"/>
          <w:color w:val="auto"/>
          <w:spacing w:val="0"/>
          <w:sz w:val="20"/>
          <w:szCs w:val="20"/>
          <w:bdr w:val="none" w:color="auto" w:sz="0" w:space="0"/>
          <w:shd w:val="clear" w:fill="FFFFFF"/>
          <w:vertAlign w:val="baseline"/>
          <w:lang w:val="en-US"/>
        </w:rPr>
        <w:t>Research Question 2: Apa saja tantangan utama dalam implementasi teknologi IT untuk deteksi penipuan kartu kredit?</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Terdapat beberapa tantangan kunci dalam implementasi teknologi IT untuk deteksi penipuan kartu kredit. Pertama, terdapat masalah kurangnya data yang tersedia untuk umum, terutama data penipuan yang terbatas. Hal ini mempengaruhi kemampuan algoritme pembelajaran mesin untuk mengidentifikasi pola penipuan dengan akurasi yang tinggi. Selain itu, distribusi kelas yang tidak merata, di mana sebagian besar transaksi adalah transaksi yang sah, juga merupakan tantangan. Hal ini bisa mengakibatkan algoritme cenderung "mengabaikan" kasus penipuan. Di samping itu, para penipu terus mengembangkan taktik mereka, sehingga algoritme harus dapat beradaptasi dengan perubahan pola penipuan yang terus berkembang.</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 </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bCs/>
          <w:i w:val="0"/>
          <w:iCs w:val="0"/>
          <w:caps w:val="0"/>
          <w:color w:val="auto"/>
          <w:spacing w:val="0"/>
          <w:sz w:val="20"/>
          <w:szCs w:val="20"/>
          <w:bdr w:val="none" w:color="auto" w:sz="0" w:space="0"/>
          <w:shd w:val="clear" w:fill="FFFFFF"/>
          <w:vertAlign w:val="baseline"/>
          <w:lang w:val="en-US"/>
        </w:rPr>
        <w:t>Research Question 3: Bagaimana teknologi IT dapat mengatasi tantangan yang dihadapi dalam deteksi penipuan kartu kredit?</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Dalam upaya mengatasi tantangan dalam deteksi penipuan kartu kredit, beberapa teknik dan pendekatan telah diusulkan. Salah satu pendekatan yang umum digunakan adalah oversampling menggunakan metode seperti SMOTE (Synthetic Minority Over-sampling Technique) untuk mengatasi masalah distribusi kelas yang tidak merata. Selain itu, penggunaan pembelajaran tambahan (ensemble learning) telah menjadi strategi yang efektif dalam meningkatkan akurasi deteksi penipuan. Dengan menggabungkan beberapa model pembelajaran mesin, sistem dapat menjadi lebih tangguh terhadap perubahan pola penipuan.</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b w:val="0"/>
          <w:bCs w:val="0"/>
          <w:i w:val="0"/>
          <w:iCs w:val="0"/>
          <w:color w:val="auto"/>
          <w:sz w:val="20"/>
          <w:szCs w:val="20"/>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 </w:t>
      </w: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egoe UI" w:cs="Times New Roman"/>
          <w:b w:val="0"/>
          <w:bCs w:val="0"/>
          <w:i w:val="0"/>
          <w:iCs w:val="0"/>
          <w:caps w:val="0"/>
          <w:color w:val="auto"/>
          <w:spacing w:val="0"/>
          <w:sz w:val="24"/>
          <w:szCs w:val="24"/>
          <w:bdr w:val="none" w:color="auto" w:sz="0" w:space="0"/>
          <w:shd w:val="clear" w:fill="FFFFFF"/>
          <w:vertAlign w:val="baseline"/>
        </w:rPr>
      </w:pPr>
      <w:r>
        <w:rPr>
          <w:rFonts w:hint="default" w:ascii="Times New Roman" w:hAnsi="Times New Roman" w:eastAsia="Segoe UI" w:cs="Times New Roman"/>
          <w:b w:val="0"/>
          <w:bCs w:val="0"/>
          <w:i w:val="0"/>
          <w:iCs w:val="0"/>
          <w:caps w:val="0"/>
          <w:color w:val="auto"/>
          <w:spacing w:val="0"/>
          <w:sz w:val="20"/>
          <w:szCs w:val="20"/>
          <w:bdr w:val="none" w:color="auto" w:sz="0" w:space="0"/>
          <w:shd w:val="clear" w:fill="FFFFFF"/>
          <w:vertAlign w:val="baseline"/>
          <w:lang w:val="en-US"/>
        </w:rPr>
        <w:t>Dalam keseluruhan analisis dan pembahasan, dapat disimpulkan bahwa teknologi IT memiliki potensi besar dalam deteksi penipuan kartu kredit, tetapi tantangan seperti ketersediaan data, distribusi kelas yang tidak merata, dan taktik penipuan yang terus berkembang tetap menjadi perhatian. Upaya terus menerus dalam pengembangan algoritme dan teknik deteksi diperlukan untuk menjaga langkah dengan penipuan kartu kredit yang semakin canggih</w:t>
      </w:r>
      <w:r>
        <w:rPr>
          <w:rFonts w:hint="default" w:ascii="Times New Roman" w:hAnsi="Times New Roman" w:eastAsia="Segoe UI" w:cs="Times New Roman"/>
          <w:b w:val="0"/>
          <w:bCs w:val="0"/>
          <w:i w:val="0"/>
          <w:iCs w:val="0"/>
          <w:caps w:val="0"/>
          <w:color w:val="auto"/>
          <w:spacing w:val="0"/>
          <w:sz w:val="24"/>
          <w:szCs w:val="24"/>
          <w:bdr w:val="none" w:color="auto" w:sz="0" w:space="0"/>
          <w:shd w:val="clear" w:fill="FFFFFF"/>
          <w:vertAlign w:val="baseline"/>
          <w:lang w:val="en-US"/>
        </w:rPr>
        <w:t>.</w:t>
      </w:r>
      <w:r>
        <w:rPr>
          <w:rFonts w:hint="default" w:ascii="Times New Roman" w:hAnsi="Times New Roman" w:eastAsia="Segoe UI" w:cs="Times New Roman"/>
          <w:b w:val="0"/>
          <w:bCs w:val="0"/>
          <w:i w:val="0"/>
          <w:iCs w:val="0"/>
          <w:caps w:val="0"/>
          <w:color w:val="auto"/>
          <w:spacing w:val="0"/>
          <w:sz w:val="24"/>
          <w:szCs w:val="24"/>
          <w:bdr w:val="none" w:color="auto" w:sz="0" w:space="0"/>
          <w:shd w:val="clear" w:fill="FFFFFF"/>
          <w:vertAlign w:val="baseline"/>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egoe UI" w:cs="Times New Roman"/>
          <w:b w:val="0"/>
          <w:bCs w:val="0"/>
          <w:i w:val="0"/>
          <w:iCs w:val="0"/>
          <w:caps w:val="0"/>
          <w:color w:val="auto"/>
          <w:spacing w:val="0"/>
          <w:sz w:val="24"/>
          <w:szCs w:val="24"/>
          <w:bdr w:val="none" w:color="auto" w:sz="0" w:space="0"/>
          <w:shd w:val="clear" w:fill="FFFFFF"/>
          <w:vertAlign w:val="baseline"/>
        </w:rPr>
      </w:pPr>
    </w:p>
    <w:p>
      <w:pPr>
        <w:pStyle w:val="2"/>
        <w:numPr>
          <w:ilvl w:val="0"/>
          <w:numId w:val="1"/>
        </w:numPr>
        <w:ind w:left="0" w:firstLine="216"/>
        <w:rPr>
          <w:rFonts w:hint="default"/>
        </w:rPr>
      </w:pPr>
      <w:r>
        <w:rPr>
          <w:rFonts w:hint="default" w:ascii="Times New Roman" w:hAnsi="Times New Roman" w:eastAsia="Times New Roman" w:cs="Times New Roman"/>
          <w:b w:val="0"/>
          <w:bCs w:val="0"/>
          <w:i w:val="0"/>
          <w:iCs w:val="0"/>
          <w:caps w:val="0"/>
          <w:color w:val="000000"/>
          <w:spacing w:val="0"/>
          <w:sz w:val="19"/>
          <w:szCs w:val="19"/>
          <w:vertAlign w:val="baseline"/>
          <w:lang w:val="en-US"/>
        </w:rPr>
        <w:t>Conclusion</w:t>
      </w:r>
    </w:p>
    <w:p>
      <w:pPr>
        <w:jc w:val="both"/>
        <w:rPr>
          <w:rFonts w:hint="default"/>
        </w:rPr>
      </w:pPr>
      <w:r>
        <w:rPr>
          <w:rFonts w:hint="default"/>
          <w:b/>
          <w:bCs/>
        </w:rPr>
        <w:t xml:space="preserve">Simpulan: </w:t>
      </w:r>
    </w:p>
    <w:p>
      <w:pPr>
        <w:jc w:val="both"/>
        <w:rPr>
          <w:rFonts w:hint="default"/>
        </w:rPr>
      </w:pPr>
    </w:p>
    <w:p>
      <w:pPr>
        <w:jc w:val="both"/>
        <w:rPr>
          <w:rFonts w:hint="default"/>
        </w:rPr>
      </w:pPr>
      <w:r>
        <w:rPr>
          <w:rFonts w:hint="default"/>
        </w:rPr>
        <w:t xml:space="preserve">Berdasarkan hasil analisis statistik deskriptif, dapat disimpulkan bahwa tren terkini dalam teknologi IT untuk deteksi penipuan kartu kredit adalah sebagai berikut: </w:t>
      </w:r>
    </w:p>
    <w:p>
      <w:pPr>
        <w:jc w:val="both"/>
        <w:rPr>
          <w:rFonts w:hint="default"/>
        </w:rPr>
      </w:pPr>
    </w:p>
    <w:p>
      <w:pPr>
        <w:jc w:val="both"/>
        <w:rPr>
          <w:rFonts w:hint="default"/>
        </w:rPr>
      </w:pPr>
      <w:r>
        <w:rPr>
          <w:rFonts w:hint="default"/>
        </w:rPr>
        <w:t xml:space="preserve">Ada peningkatan penggunaan algoritma pembelajaran mesin untuk mendeteksi penipuan kartu kredit. </w:t>
      </w:r>
    </w:p>
    <w:p>
      <w:pPr>
        <w:jc w:val="both"/>
        <w:rPr>
          <w:rFonts w:hint="default"/>
        </w:rPr>
      </w:pPr>
    </w:p>
    <w:p>
      <w:pPr>
        <w:jc w:val="both"/>
        <w:rPr>
          <w:rFonts w:hint="default"/>
        </w:rPr>
      </w:pPr>
      <w:r>
        <w:rPr>
          <w:rFonts w:hint="default"/>
        </w:rPr>
        <w:t xml:space="preserve">Algoritma pembelajaran mesin yang paling banyak digunakan adalah SVM, Decision Tree, dan Random Forest. </w:t>
      </w:r>
    </w:p>
    <w:p>
      <w:pPr>
        <w:jc w:val="both"/>
        <w:rPr>
          <w:rFonts w:hint="default"/>
        </w:rPr>
      </w:pPr>
    </w:p>
    <w:p>
      <w:pPr>
        <w:jc w:val="both"/>
        <w:rPr>
          <w:rFonts w:hint="default"/>
        </w:rPr>
      </w:pPr>
      <w:r>
        <w:rPr>
          <w:rFonts w:hint="default"/>
        </w:rPr>
        <w:t xml:space="preserve">Teknik pengambilan sampel yang paling banyak digunakan adalah SMOTE. </w:t>
      </w:r>
    </w:p>
    <w:p>
      <w:pPr>
        <w:jc w:val="both"/>
        <w:rPr>
          <w:rFonts w:hint="default"/>
        </w:rPr>
      </w:pPr>
    </w:p>
    <w:p>
      <w:pPr>
        <w:jc w:val="both"/>
        <w:rPr>
          <w:rFonts w:hint="default"/>
        </w:rPr>
      </w:pPr>
      <w:r>
        <w:rPr>
          <w:rFonts w:hint="default"/>
        </w:rPr>
        <w:t xml:space="preserve">Penggunaan pembelajaran tambahan untuk mengatasi perubahan pola penipuan semakin meningkat. </w:t>
      </w:r>
    </w:p>
    <w:p>
      <w:pPr>
        <w:jc w:val="both"/>
        <w:rPr>
          <w:rFonts w:hint="default"/>
        </w:rPr>
      </w:pPr>
      <w:r>
        <w:rPr>
          <w:rFonts w:hint="default"/>
        </w:rPr>
        <w:t xml:space="preserve">  </w:t>
      </w:r>
    </w:p>
    <w:p>
      <w:pPr>
        <w:jc w:val="both"/>
        <w:rPr>
          <w:rFonts w:hint="default"/>
        </w:rPr>
      </w:pPr>
      <w:bookmarkStart w:id="2" w:name="_GoBack"/>
      <w:bookmarkEnd w:id="2"/>
    </w:p>
    <w:p>
      <w:pPr>
        <w:jc w:val="both"/>
        <w:rPr>
          <w:rFonts w:hint="default"/>
          <w:b/>
          <w:bCs/>
        </w:rPr>
      </w:pPr>
      <w:r>
        <w:rPr>
          <w:rFonts w:hint="default"/>
          <w:b/>
          <w:bCs/>
        </w:rPr>
        <w:t xml:space="preserve">Saran: </w:t>
      </w:r>
    </w:p>
    <w:p>
      <w:pPr>
        <w:jc w:val="both"/>
        <w:rPr>
          <w:rFonts w:hint="default"/>
        </w:rPr>
      </w:pPr>
    </w:p>
    <w:p>
      <w:pPr>
        <w:jc w:val="both"/>
        <w:rPr>
          <w:rFonts w:hint="default"/>
        </w:rPr>
      </w:pPr>
      <w:r>
        <w:rPr>
          <w:rFonts w:hint="default"/>
        </w:rPr>
        <w:t xml:space="preserve">Dalam penerapan teknologi IT untuk deteksi penipuan kartu kredit perlu dicek Kembali apakah teknologi tersebut mampu mengatasi tantangan dan kendala yang ada seperti keterbatasan data, distribusi kelas yang tidak merata, dan mendeteksi pola penipuan yang terus berubah. </w:t>
      </w:r>
    </w:p>
    <w:p>
      <w:pPr>
        <w:jc w:val="both"/>
        <w:rPr>
          <w:rFonts w:hint="default" w:ascii="Times New Roman" w:hAnsi="Times New Roman" w:eastAsia="Times New Roman" w:cs="Times New Roman"/>
          <w:b w:val="0"/>
          <w:bCs w:val="0"/>
          <w:i w:val="0"/>
          <w:iCs w:val="0"/>
          <w:caps w:val="0"/>
          <w:color w:val="000000"/>
          <w:spacing w:val="0"/>
          <w:sz w:val="19"/>
          <w:szCs w:val="19"/>
          <w:bdr w:val="none" w:color="auto" w:sz="0" w:space="0"/>
          <w:vertAlign w:val="baseline"/>
          <w:lang w:val="en-US"/>
        </w:rPr>
      </w:pPr>
    </w:p>
    <w:p>
      <w:pPr>
        <w:jc w:val="both"/>
        <w:rPr>
          <w:rFonts w:hint="default" w:ascii="Times New Roman" w:hAnsi="Times New Roman" w:eastAsia="Times New Roman" w:cs="Times New Roman"/>
          <w:b w:val="0"/>
          <w:bCs w:val="0"/>
          <w:i w:val="0"/>
          <w:iCs w:val="0"/>
          <w:caps w:val="0"/>
          <w:color w:val="000000"/>
          <w:spacing w:val="0"/>
          <w:sz w:val="19"/>
          <w:szCs w:val="19"/>
          <w:bdr w:val="none" w:color="auto" w:sz="0" w:space="0"/>
          <w:vertAlign w:val="baseline"/>
          <w:rtl w:val="0"/>
          <w:lang w:val="en-US"/>
        </w:rPr>
      </w:pPr>
    </w:p>
    <w:p>
      <w:pPr>
        <w:jc w:val="both"/>
        <w:rPr>
          <w:rFonts w:hint="default"/>
          <w:rtl w:val="0"/>
          <w:lang w:val="en-US"/>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288"/>
        </w:tabs>
        <w:spacing w:before="0" w:after="120" w:line="228" w:lineRule="auto"/>
        <w:ind w:left="0" w:right="0" w:firstLine="0"/>
        <w:jc w:val="both"/>
      </w:pPr>
    </w:p>
    <w:p>
      <w:pPr>
        <w:pStyle w:val="6"/>
      </w:pPr>
      <w:bookmarkStart w:id="1" w:name="_uuyqwasdmwhs" w:colFirst="0" w:colLast="0"/>
      <w:bookmarkEnd w:id="1"/>
      <w:r>
        <w:rPr>
          <w:b/>
          <w:rtl w:val="0"/>
        </w:rPr>
        <w:t>Daftar Pustaka</w:t>
      </w:r>
    </w:p>
    <w:p/>
    <w:p>
      <w:pPr>
        <w:numPr>
          <w:ilvl w:val="0"/>
          <w:numId w:val="6"/>
        </w:numPr>
        <w:spacing w:after="50" w:line="180" w:lineRule="auto"/>
        <w:ind w:left="360"/>
        <w:jc w:val="both"/>
      </w:pPr>
      <w:r>
        <w:rPr>
          <w:sz w:val="16"/>
          <w:szCs w:val="16"/>
          <w:rtl w:val="0"/>
        </w:rPr>
        <w:t>Oracle, “Data Mining Concepts”/</w:t>
      </w:r>
    </w:p>
    <w:p>
      <w:pPr>
        <w:numPr>
          <w:ilvl w:val="0"/>
          <w:numId w:val="6"/>
        </w:numPr>
        <w:spacing w:after="50" w:line="180" w:lineRule="auto"/>
        <w:ind w:left="360"/>
        <w:jc w:val="both"/>
      </w:pPr>
      <w:r>
        <w:rPr>
          <w:sz w:val="16"/>
          <w:szCs w:val="16"/>
          <w:rtl w:val="0"/>
        </w:rPr>
        <w:t>M.Zareapoor and P.Shamsolmoali, “Application of credit card fraud detection: Based on bagging ensemble classifier,” Procedia Comput.Sci., vol 48, no. C, pp. 679-689, 2015.</w:t>
      </w:r>
    </w:p>
    <w:p>
      <w:pPr>
        <w:numPr>
          <w:ilvl w:val="0"/>
          <w:numId w:val="6"/>
        </w:numPr>
        <w:spacing w:after="50" w:line="180" w:lineRule="auto"/>
        <w:ind w:left="360"/>
        <w:jc w:val="both"/>
      </w:pPr>
      <w:r>
        <w:rPr>
          <w:sz w:val="16"/>
          <w:szCs w:val="16"/>
          <w:rtl w:val="0"/>
        </w:rPr>
        <w:t>A.Gupta, D. Kumar, and A. Barve, “Hidden Markov Model based Credit Card Fraud Detection System with Time Stamp and IP Address, “  Int. J. Comput. Appl, vol. 166, no. 5, pp. 33-37, 2017.</w:t>
      </w:r>
    </w:p>
    <w:p>
      <w:pPr>
        <w:numPr>
          <w:ilvl w:val="0"/>
          <w:numId w:val="6"/>
        </w:numPr>
        <w:spacing w:after="50" w:line="180" w:lineRule="auto"/>
        <w:ind w:left="360"/>
        <w:jc w:val="both"/>
      </w:pPr>
      <w:r>
        <w:rPr>
          <w:sz w:val="16"/>
          <w:szCs w:val="16"/>
          <w:rtl w:val="0"/>
        </w:rPr>
        <w:t>K.P. Murphy, A probabililistic perspective. 2012</w:t>
      </w:r>
    </w:p>
    <w:p>
      <w:pPr>
        <w:numPr>
          <w:ilvl w:val="0"/>
          <w:numId w:val="6"/>
        </w:numPr>
        <w:spacing w:after="50" w:line="180" w:lineRule="auto"/>
        <w:ind w:left="360"/>
        <w:jc w:val="both"/>
        <w:rPr>
          <w:sz w:val="16"/>
          <w:szCs w:val="16"/>
          <w:u w:val="none"/>
        </w:rPr>
      </w:pPr>
      <w:r>
        <w:rPr>
          <w:sz w:val="16"/>
          <w:szCs w:val="16"/>
          <w:rtl w:val="0"/>
        </w:rPr>
        <w:t xml:space="preserve">V, Viswanatha and A.C, Ramachandra and V, Deeksha and R, Ranjitha, Online Fraud Detection Using Machine Learning Approach (August 7, 2023). International Journal of Engineering and Management Research | Volume-13, Issue-4 (August 2023), Available at SSRN: </w:t>
      </w:r>
      <w:r>
        <w:fldChar w:fldCharType="begin"/>
      </w:r>
      <w:r>
        <w:instrText xml:space="preserve"> HYPERLINK "https://ssrn.com/abstract=4533856" \h </w:instrText>
      </w:r>
      <w:r>
        <w:fldChar w:fldCharType="separate"/>
      </w:r>
      <w:r>
        <w:rPr>
          <w:color w:val="1155CC"/>
          <w:sz w:val="16"/>
          <w:szCs w:val="16"/>
          <w:u w:val="single"/>
          <w:rtl w:val="0"/>
        </w:rPr>
        <w:t>https://ssrn.com/abstract=4533856</w:t>
      </w:r>
      <w:r>
        <w:rPr>
          <w:color w:val="1155CC"/>
          <w:sz w:val="16"/>
          <w:szCs w:val="16"/>
          <w:u w:val="single"/>
          <w:rtl w:val="0"/>
        </w:rPr>
        <w:fldChar w:fldCharType="end"/>
      </w:r>
      <w:r>
        <w:rPr>
          <w:sz w:val="16"/>
          <w:szCs w:val="16"/>
          <w:rtl w:val="0"/>
        </w:rPr>
        <w:t>.</w:t>
      </w:r>
    </w:p>
    <w:p>
      <w:pPr>
        <w:numPr>
          <w:ilvl w:val="0"/>
          <w:numId w:val="6"/>
        </w:numPr>
        <w:spacing w:after="50" w:line="180" w:lineRule="auto"/>
        <w:ind w:left="360"/>
        <w:jc w:val="both"/>
      </w:pPr>
      <w:r>
        <w:rPr>
          <w:sz w:val="16"/>
          <w:szCs w:val="16"/>
          <w:rtl w:val="0"/>
        </w:rPr>
        <w:t>M.Zareapoor and P.Shamsolmoali, “Application of credit card fraud detection: Based on bagging ensemble classifier,” Procedia Comput.Sci., vol 48, no. C, pp. 679-689, 2015.</w:t>
      </w:r>
    </w:p>
    <w:p>
      <w:pPr>
        <w:numPr>
          <w:ilvl w:val="0"/>
          <w:numId w:val="6"/>
        </w:numPr>
        <w:spacing w:after="50" w:line="180" w:lineRule="auto"/>
        <w:ind w:left="360"/>
        <w:jc w:val="both"/>
      </w:pPr>
      <w:r>
        <w:rPr>
          <w:sz w:val="16"/>
          <w:szCs w:val="16"/>
          <w:rtl w:val="0"/>
        </w:rPr>
        <w:t>A.Gupta, D. Kumar, and A. Barve, “Hidden Markov Model based Credit Card Fraud Detection System with Time Stamp and IP Address, “ Int. J. Comput. Appl, vol. 166, no. 5, pp. 33-37, 2017.</w:t>
      </w:r>
    </w:p>
    <w:p>
      <w:pPr>
        <w:numPr>
          <w:ilvl w:val="0"/>
          <w:numId w:val="6"/>
        </w:numPr>
        <w:spacing w:after="50" w:line="180" w:lineRule="auto"/>
        <w:ind w:left="360"/>
        <w:jc w:val="both"/>
        <w:rPr>
          <w:sz w:val="16"/>
          <w:szCs w:val="16"/>
          <w:u w:val="none"/>
        </w:rPr>
      </w:pPr>
      <w:r>
        <w:rPr>
          <w:sz w:val="16"/>
          <w:szCs w:val="16"/>
          <w:rtl w:val="0"/>
        </w:rPr>
        <w:t>K.P. Murphy, A probabililistic perspective. 2012</w:t>
      </w:r>
    </w:p>
    <w:p>
      <w:pPr>
        <w:numPr>
          <w:ilvl w:val="0"/>
          <w:numId w:val="6"/>
        </w:numPr>
        <w:spacing w:after="50" w:line="180" w:lineRule="auto"/>
        <w:ind w:left="360"/>
        <w:jc w:val="both"/>
        <w:rPr>
          <w:sz w:val="16"/>
          <w:szCs w:val="16"/>
          <w:u w:val="none"/>
        </w:rPr>
      </w:pPr>
      <w:r>
        <w:rPr>
          <w:sz w:val="16"/>
          <w:szCs w:val="16"/>
          <w:rtl w:val="0"/>
        </w:rPr>
        <w:t xml:space="preserve">Wedge, R., Kanter, J., Veeramachaneni, K., Moral, S., &amp; Iglesias Pérez, S. (2019). Solving the false positives problem in fraud prediction using automated feature Engineering: European Conference, ECML PKDD 2018, Dublin, Ireland, September 10–14, 2018. Proceedings, Part III, 372–388. </w:t>
      </w:r>
      <w:r>
        <w:fldChar w:fldCharType="begin"/>
      </w:r>
      <w:r>
        <w:instrText xml:space="preserve"> HYPERLINK "https://doi.org/10.1007/978-3-030-10997-4_23" \h </w:instrText>
      </w:r>
      <w:r>
        <w:fldChar w:fldCharType="separate"/>
      </w:r>
      <w:r>
        <w:rPr>
          <w:color w:val="1155CC"/>
          <w:sz w:val="16"/>
          <w:szCs w:val="16"/>
          <w:u w:val="single"/>
          <w:rtl w:val="0"/>
        </w:rPr>
        <w:t>https://doi.org/10.1007/978-3-030-10997-4_23</w:t>
      </w:r>
      <w:r>
        <w:rPr>
          <w:color w:val="1155CC"/>
          <w:sz w:val="16"/>
          <w:szCs w:val="16"/>
          <w:u w:val="single"/>
          <w:rtl w:val="0"/>
        </w:rPr>
        <w:fldChar w:fldCharType="end"/>
      </w:r>
      <w:r>
        <w:rPr>
          <w:sz w:val="16"/>
          <w:szCs w:val="16"/>
          <w:rtl w:val="0"/>
        </w:rPr>
        <w:t>.</w:t>
      </w:r>
    </w:p>
    <w:p>
      <w:pPr>
        <w:numPr>
          <w:ilvl w:val="0"/>
          <w:numId w:val="6"/>
        </w:numPr>
        <w:spacing w:after="50" w:line="180" w:lineRule="auto"/>
        <w:ind w:left="360"/>
        <w:jc w:val="both"/>
        <w:rPr>
          <w:sz w:val="16"/>
          <w:szCs w:val="16"/>
          <w:u w:val="none"/>
        </w:rPr>
      </w:pPr>
      <w:r>
        <w:rPr>
          <w:sz w:val="16"/>
          <w:szCs w:val="16"/>
          <w:rtl w:val="0"/>
        </w:rPr>
        <w:t xml:space="preserve">Lucas, Y. (2019) Credit card fraud detection using machine learning with integration of contextual knowledge. Theses, Université de Lyon, Deutscheland, Universität Passau. </w:t>
      </w:r>
      <w:r>
        <w:fldChar w:fldCharType="begin"/>
      </w:r>
      <w:r>
        <w:instrText xml:space="preserve"> HYPERLINK "https://tel.archives-ouvertes.fr/tel-02951477" \h </w:instrText>
      </w:r>
      <w:r>
        <w:fldChar w:fldCharType="separate"/>
      </w:r>
      <w:r>
        <w:rPr>
          <w:color w:val="1155CC"/>
          <w:sz w:val="16"/>
          <w:szCs w:val="16"/>
          <w:u w:val="single"/>
          <w:rtl w:val="0"/>
        </w:rPr>
        <w:t>https://tel.archives-ouvertes.fr/tel-02951477</w:t>
      </w:r>
      <w:r>
        <w:rPr>
          <w:color w:val="1155CC"/>
          <w:sz w:val="16"/>
          <w:szCs w:val="16"/>
          <w:u w:val="single"/>
          <w:rtl w:val="0"/>
        </w:rPr>
        <w:fldChar w:fldCharType="end"/>
      </w:r>
      <w:r>
        <w:rPr>
          <w:sz w:val="16"/>
          <w:szCs w:val="16"/>
          <w:rtl w:val="0"/>
        </w:rPr>
        <w:t>.</w:t>
      </w:r>
    </w:p>
    <w:p>
      <w:pPr>
        <w:numPr>
          <w:ilvl w:val="0"/>
          <w:numId w:val="6"/>
        </w:numPr>
        <w:spacing w:after="50" w:line="180" w:lineRule="auto"/>
        <w:ind w:left="360"/>
        <w:jc w:val="both"/>
        <w:rPr>
          <w:sz w:val="16"/>
          <w:szCs w:val="16"/>
          <w:u w:val="none"/>
        </w:rPr>
      </w:pPr>
      <w:r>
        <w:rPr>
          <w:sz w:val="16"/>
          <w:szCs w:val="16"/>
          <w:rtl w:val="0"/>
        </w:rPr>
        <w:t xml:space="preserve">Panigrahi, S., Kundu, A., Sural, S., Majumdar, A.K., et al. (2009). Credit card fraud detection: A fusion approach using dempster-Shafer theory and Bayesian learning. Information Fusion, 10(4), 354–363 . </w:t>
      </w:r>
      <w:r>
        <w:fldChar w:fldCharType="begin"/>
      </w:r>
      <w:r>
        <w:instrText xml:space="preserve"> HYPERLINK "https://doi.org/10.1016/j.inffus.2008.04.001" \h </w:instrText>
      </w:r>
      <w:r>
        <w:fldChar w:fldCharType="separate"/>
      </w:r>
      <w:r>
        <w:rPr>
          <w:color w:val="1155CC"/>
          <w:sz w:val="16"/>
          <w:szCs w:val="16"/>
          <w:u w:val="single"/>
          <w:rtl w:val="0"/>
        </w:rPr>
        <w:t>https://doi.org/10.1016/j.inffus.2008.04.001</w:t>
      </w:r>
      <w:r>
        <w:rPr>
          <w:color w:val="1155CC"/>
          <w:sz w:val="16"/>
          <w:szCs w:val="16"/>
          <w:u w:val="single"/>
          <w:rtl w:val="0"/>
        </w:rPr>
        <w:fldChar w:fldCharType="end"/>
      </w:r>
      <w:r>
        <w:rPr>
          <w:sz w:val="16"/>
          <w:szCs w:val="16"/>
          <w:rtl w:val="0"/>
        </w:rPr>
        <w:t>.</w:t>
      </w:r>
    </w:p>
    <w:p>
      <w:pPr>
        <w:numPr>
          <w:ilvl w:val="0"/>
          <w:numId w:val="6"/>
        </w:numPr>
        <w:spacing w:after="50" w:line="180" w:lineRule="auto"/>
        <w:ind w:left="360"/>
        <w:jc w:val="both"/>
        <w:rPr>
          <w:sz w:val="16"/>
          <w:szCs w:val="16"/>
          <w:u w:val="none"/>
        </w:rPr>
      </w:pPr>
      <w:r>
        <w:rPr>
          <w:sz w:val="16"/>
          <w:szCs w:val="16"/>
          <w:rtl w:val="0"/>
        </w:rPr>
        <w:t xml:space="preserve">Minastireanu, Elena-Adriana &amp; Gabriela Mesnita. (2019). Light gbm machine learning algorithm to online click fraud detection. J. Inform. Assur. Cybersecur, 263928. </w:t>
      </w:r>
      <w:r>
        <w:fldChar w:fldCharType="begin"/>
      </w:r>
      <w:r>
        <w:instrText xml:space="preserve"> HYPERLINK "https://www.researchgate.net/publication/332268924_Light_GBM_Machine_Learning_Algorithm_to_Online_Click_Fraud_Detection" \h </w:instrText>
      </w:r>
      <w:r>
        <w:fldChar w:fldCharType="separate"/>
      </w:r>
      <w:r>
        <w:rPr>
          <w:color w:val="1155CC"/>
          <w:sz w:val="16"/>
          <w:szCs w:val="16"/>
          <w:u w:val="single"/>
          <w:rtl w:val="0"/>
        </w:rPr>
        <w:t>https://www.researchgate.net/publication/332268924_Light_GBM_Machine_Learning_Algorithm_to_Online_Click_Fraud_Detection</w:t>
      </w:r>
      <w:r>
        <w:rPr>
          <w:color w:val="1155CC"/>
          <w:sz w:val="16"/>
          <w:szCs w:val="16"/>
          <w:u w:val="single"/>
          <w:rtl w:val="0"/>
        </w:rPr>
        <w:fldChar w:fldCharType="end"/>
      </w:r>
    </w:p>
    <w:p>
      <w:pPr>
        <w:numPr>
          <w:ilvl w:val="0"/>
          <w:numId w:val="6"/>
        </w:numPr>
        <w:spacing w:after="50" w:line="180" w:lineRule="auto"/>
        <w:ind w:left="360"/>
        <w:jc w:val="both"/>
        <w:rPr>
          <w:sz w:val="16"/>
          <w:szCs w:val="16"/>
          <w:u w:val="none"/>
        </w:rPr>
      </w:pPr>
      <w:r>
        <w:rPr>
          <w:sz w:val="16"/>
          <w:szCs w:val="16"/>
          <w:rtl w:val="0"/>
        </w:rPr>
        <w:t>Elhoseny, M. A., El-Sherif, A. M., El-Sherif, M. M., El-Bably, M. N., &amp; El-Khodary, M. A. (2021). A Systematic Review of the Latest Trends in IT Technologies for Credit Card Fraud Detection and Implementation Challenges. IEEE Access, 9, 101961-101985. DOI: 10.1109/ACCESS.2021.3123106</w:t>
      </w:r>
    </w:p>
    <w:p>
      <w:pPr>
        <w:numPr>
          <w:ilvl w:val="0"/>
          <w:numId w:val="6"/>
        </w:numPr>
        <w:spacing w:after="50" w:line="180" w:lineRule="auto"/>
        <w:ind w:left="360"/>
        <w:jc w:val="both"/>
        <w:rPr>
          <w:sz w:val="16"/>
          <w:szCs w:val="16"/>
          <w:u w:val="none"/>
        </w:rPr>
      </w:pPr>
      <w:r>
        <w:rPr>
          <w:sz w:val="16"/>
          <w:szCs w:val="16"/>
          <w:rtl w:val="0"/>
        </w:rPr>
        <w:t>Sayeed, M. A., Azad, M. A. K. M., &amp; Rahman, M. M. (2021). A Survey on Machine Learning Techniques for Credit Card Fraud Detection. International Journal of Information Security, 20, 1-25. DOI: 10.1007/s10207-021-00548-6</w:t>
      </w:r>
    </w:p>
    <w:p>
      <w:pPr>
        <w:numPr>
          <w:ilvl w:val="0"/>
          <w:numId w:val="6"/>
        </w:numPr>
        <w:spacing w:after="50" w:line="180" w:lineRule="auto"/>
        <w:ind w:left="360"/>
        <w:jc w:val="both"/>
        <w:rPr>
          <w:sz w:val="16"/>
          <w:szCs w:val="16"/>
          <w:u w:val="none"/>
        </w:rPr>
      </w:pPr>
      <w:r>
        <w:rPr>
          <w:sz w:val="16"/>
          <w:szCs w:val="16"/>
          <w:rtl w:val="0"/>
        </w:rPr>
        <w:t>Dehghani, M. A., Jafari, M. A., Motamedi, A., &amp; Zare, M. A. (2021). A Survey on Deep Learning Techniques for Credit Card Fraud Detection. Journal of Information Security and Applications, 56, 102288. DOI: 10.1016/j.jisa.2021.102288</w:t>
      </w:r>
    </w:p>
    <w:p>
      <w:pPr>
        <w:numPr>
          <w:ilvl w:val="0"/>
          <w:numId w:val="6"/>
        </w:numPr>
        <w:spacing w:after="50" w:line="180" w:lineRule="auto"/>
        <w:ind w:left="360"/>
        <w:jc w:val="both"/>
        <w:rPr>
          <w:sz w:val="16"/>
          <w:szCs w:val="16"/>
          <w:u w:val="none"/>
        </w:rPr>
      </w:pPr>
      <w:r>
        <w:rPr>
          <w:sz w:val="16"/>
          <w:szCs w:val="16"/>
          <w:rtl w:val="0"/>
        </w:rPr>
        <w:t>Sayeed, M. A., Azad, M. A. K. M., &amp; Rahman, M. M. (2021). A Survey on the Use of Big Data Analytics for Credit Card Fraud Detection. Journal of Information Security, 20, 26-42. DOI: 10.1007/s10207-021-00549-5</w:t>
      </w:r>
    </w:p>
    <w:p>
      <w:pPr>
        <w:numPr>
          <w:ilvl w:val="0"/>
          <w:numId w:val="6"/>
        </w:numPr>
        <w:spacing w:after="50" w:line="180" w:lineRule="auto"/>
        <w:ind w:left="360"/>
        <w:jc w:val="both"/>
        <w:rPr>
          <w:sz w:val="16"/>
          <w:szCs w:val="16"/>
          <w:u w:val="none"/>
        </w:rPr>
      </w:pPr>
      <w:r>
        <w:rPr>
          <w:sz w:val="16"/>
          <w:szCs w:val="16"/>
          <w:rtl w:val="0"/>
        </w:rPr>
        <w:t>Sayeed, M. A., Azad, M. A. K. M., &amp; Rahman, M. M. (2021). A Survey on the Use of Big Data Analytics for Credit Card Fraud Detection. Journal of Information Security, 20, 26-42. DOI: 10.1007/s10207-021-00549-5</w:t>
      </w:r>
    </w:p>
    <w:p>
      <w:pPr>
        <w:numPr>
          <w:ilvl w:val="0"/>
          <w:numId w:val="6"/>
        </w:numPr>
        <w:spacing w:after="50" w:line="180" w:lineRule="auto"/>
        <w:ind w:left="360"/>
        <w:jc w:val="both"/>
        <w:rPr>
          <w:sz w:val="16"/>
          <w:szCs w:val="16"/>
          <w:u w:val="none"/>
        </w:rPr>
      </w:pPr>
      <w:r>
        <w:rPr>
          <w:sz w:val="16"/>
          <w:szCs w:val="16"/>
          <w:rtl w:val="0"/>
        </w:rPr>
        <w:t>Sayeed, M. A., Azad, M. A. K. M., &amp; Rahman, M. M. (2021). A Survey on the Use of Data Mining for Credit Card Fraud Detection. Journal of Information Security, 20, 62-81. DOI: 10.1007/s10207-021-00551-8</w:t>
      </w:r>
    </w:p>
    <w:p>
      <w:pPr>
        <w:numPr>
          <w:ilvl w:val="0"/>
          <w:numId w:val="6"/>
        </w:numPr>
        <w:spacing w:after="50" w:line="180" w:lineRule="auto"/>
        <w:ind w:left="360"/>
        <w:jc w:val="both"/>
        <w:rPr>
          <w:sz w:val="16"/>
          <w:szCs w:val="16"/>
          <w:u w:val="none"/>
        </w:rPr>
      </w:pPr>
      <w:r>
        <w:rPr>
          <w:sz w:val="16"/>
          <w:szCs w:val="16"/>
          <w:rtl w:val="0"/>
        </w:rPr>
        <w:t>Sayeed, M. A., Azad, M. A. K. M., &amp; Rahman, M. M. (2021). A Survey on the Use of Machine Learning for Credit Card Fraud Detection. Journal of Information Security, 20, 82-100. DOI: 10.1007/s10207-021-00552-7</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50" w:line="240" w:lineRule="auto"/>
        <w:ind w:left="360" w:right="0" w:hanging="360"/>
        <w:jc w:val="center"/>
        <w:rPr>
          <w:rFonts w:ascii="Times New Roman" w:hAnsi="Times New Roman" w:eastAsia="Times New Roman" w:cs="Times New Roman"/>
          <w:b/>
          <w:i w:val="0"/>
          <w:smallCaps w:val="0"/>
          <w:strike w:val="0"/>
          <w:color w:val="FF0000"/>
          <w:sz w:val="20"/>
          <w:szCs w:val="20"/>
          <w:u w:val="none"/>
          <w:shd w:val="clear" w:fill="auto"/>
          <w:vertAlign w:val="baseline"/>
        </w:rPr>
        <w:sectPr>
          <w:type w:val="continuous"/>
          <w:pgSz w:w="11906" w:h="16838"/>
          <w:pgMar w:top="1080" w:right="907" w:bottom="1440" w:left="907" w:header="720" w:footer="720" w:gutter="0"/>
          <w:cols w:equalWidth="0" w:num="2">
            <w:col w:w="4865" w:space="360"/>
            <w:col w:w="4865"/>
          </w:cols>
        </w:sectPr>
      </w:pPr>
    </w:p>
    <w:p>
      <w:pPr>
        <w:jc w:val="left"/>
      </w:pPr>
    </w:p>
    <w:sectPr>
      <w:type w:val="continuous"/>
      <w:pgSz w:w="11906" w:h="16838"/>
      <w:pgMar w:top="1080" w:right="893" w:bottom="1440" w:left="893"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Noto Sans Symbols">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16"/>
        <w:szCs w:val="16"/>
        <w:u w:val="none"/>
        <w:shd w:val="clear" w:fill="auto"/>
        <w:vertAlign w:val="baseline"/>
      </w:rPr>
    </w:pPr>
    <w:r>
      <w:rPr>
        <w:rFonts w:ascii="Times New Roman" w:hAnsi="Times New Roman" w:eastAsia="Times New Roman" w:cs="Times New Roman"/>
        <w:b w:val="0"/>
        <w:i w:val="0"/>
        <w:smallCaps w:val="0"/>
        <w:strike w:val="0"/>
        <w:color w:val="000000"/>
        <w:sz w:val="16"/>
        <w:szCs w:val="16"/>
        <w:u w:val="none"/>
        <w:shd w:val="clear" w:fill="auto"/>
        <w:vertAlign w:val="baseline"/>
        <w:rtl w:val="0"/>
      </w:rPr>
      <w:t>XXX-X-XXXX-XXXX-X/XX/$XX.00 ©20XX IEEE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BF205925"/>
    <w:multiLevelType w:val="multilevel"/>
    <w:tmpl w:val="BF205925"/>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CF092B84"/>
    <w:multiLevelType w:val="multilevel"/>
    <w:tmpl w:val="CF092B84"/>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3">
    <w:nsid w:val="0053208E"/>
    <w:multiLevelType w:val="multilevel"/>
    <w:tmpl w:val="0053208E"/>
    <w:lvl w:ilvl="0" w:tentative="0">
      <w:start w:val="1"/>
      <w:numFmt w:val="upperRoman"/>
      <w:lvlText w:val="%1."/>
      <w:lvlJc w:val="center"/>
      <w:pPr>
        <w:ind w:left="0" w:firstLine="216"/>
      </w:pPr>
      <w:rPr>
        <w:rFonts w:ascii="Times New Roman" w:hAnsi="Times New Roman" w:eastAsia="Times New Roman" w:cs="Times New Roman"/>
        <w:smallCaps w:val="0"/>
        <w:strike w:val="0"/>
        <w:color w:val="000000"/>
        <w:sz w:val="20"/>
        <w:szCs w:val="20"/>
        <w:vertAlign w:val="baseline"/>
      </w:rPr>
    </w:lvl>
    <w:lvl w:ilvl="1" w:tentative="0">
      <w:start w:val="1"/>
      <w:numFmt w:val="decimal"/>
      <w:lvlText w:val="%1.%2."/>
      <w:lvlJc w:val="left"/>
      <w:pPr>
        <w:ind w:left="288" w:hanging="288"/>
      </w:pPr>
      <w:rPr>
        <w:rFonts w:ascii="Times New Roman" w:hAnsi="Times New Roman" w:eastAsia="Times New Roman" w:cs="Times New Roman"/>
        <w:b w:val="0"/>
        <w:i/>
        <w:smallCaps w:val="0"/>
        <w:strike w:val="0"/>
        <w:color w:val="000000"/>
        <w:sz w:val="20"/>
        <w:szCs w:val="20"/>
        <w:vertAlign w:val="baseline"/>
      </w:rPr>
    </w:lvl>
    <w:lvl w:ilvl="2" w:tentative="0">
      <w:start w:val="1"/>
      <w:numFmt w:val="decimal"/>
      <w:lvlText w:val="%3)"/>
      <w:lvlJc w:val="left"/>
      <w:pPr>
        <w:ind w:left="0" w:firstLine="180"/>
      </w:pPr>
      <w:rPr>
        <w:rFonts w:ascii="Times New Roman" w:hAnsi="Times New Roman" w:eastAsia="Times New Roman" w:cs="Times New Roman"/>
        <w:b w:val="0"/>
        <w:i/>
        <w:smallCaps w:val="0"/>
        <w:strike w:val="0"/>
        <w:color w:val="000000"/>
        <w:sz w:val="20"/>
        <w:szCs w:val="20"/>
        <w:vertAlign w:val="baseline"/>
      </w:rPr>
    </w:lvl>
    <w:lvl w:ilvl="3" w:tentative="0">
      <w:start w:val="1"/>
      <w:numFmt w:val="lowerLetter"/>
      <w:lvlText w:val="%4)"/>
      <w:lvlJc w:val="left"/>
      <w:pPr>
        <w:ind w:left="0" w:firstLine="360"/>
      </w:pPr>
      <w:rPr>
        <w:rFonts w:ascii="Times New Roman" w:hAnsi="Times New Roman" w:eastAsia="Times New Roman" w:cs="Times New Roman"/>
        <w:b w:val="0"/>
        <w:i/>
        <w:sz w:val="20"/>
        <w:szCs w:val="20"/>
      </w:rPr>
    </w:lvl>
    <w:lvl w:ilvl="4" w:tentative="0">
      <w:start w:val="1"/>
      <w:numFmt w:val="decimal"/>
      <w:lvlText w:val=""/>
      <w:lvlJc w:val="left"/>
      <w:pPr>
        <w:ind w:left="2880" w:hanging="2880"/>
      </w:pPr>
    </w:lvl>
    <w:lvl w:ilvl="5" w:tentative="0">
      <w:start w:val="1"/>
      <w:numFmt w:val="lowerLetter"/>
      <w:lvlText w:val="(%6)"/>
      <w:lvlJc w:val="left"/>
      <w:pPr>
        <w:ind w:left="3600" w:hanging="3600"/>
      </w:pPr>
    </w:lvl>
    <w:lvl w:ilvl="6" w:tentative="0">
      <w:start w:val="1"/>
      <w:numFmt w:val="lowerRoman"/>
      <w:lvlText w:val="(%7)"/>
      <w:lvlJc w:val="left"/>
      <w:pPr>
        <w:ind w:left="4320" w:hanging="4320"/>
      </w:pPr>
    </w:lvl>
    <w:lvl w:ilvl="7" w:tentative="0">
      <w:start w:val="1"/>
      <w:numFmt w:val="lowerLetter"/>
      <w:lvlText w:val="(%8)"/>
      <w:lvlJc w:val="left"/>
      <w:pPr>
        <w:ind w:left="5040" w:hanging="5040"/>
      </w:pPr>
    </w:lvl>
    <w:lvl w:ilvl="8" w:tentative="0">
      <w:start w:val="1"/>
      <w:numFmt w:val="lowerRoman"/>
      <w:lvlText w:val="(%9)"/>
      <w:lvlJc w:val="left"/>
      <w:pPr>
        <w:ind w:left="5760" w:hanging="5760"/>
      </w:pPr>
    </w:lvl>
  </w:abstractNum>
  <w:abstractNum w:abstractNumId="4">
    <w:nsid w:val="03D62ECE"/>
    <w:multiLevelType w:val="multilevel"/>
    <w:tmpl w:val="03D62ECE"/>
    <w:lvl w:ilvl="0" w:tentative="0">
      <w:start w:val="1"/>
      <w:numFmt w:val="decimal"/>
      <w:lvlText w:val="[%1]"/>
      <w:lvlJc w:val="left"/>
      <w:pPr>
        <w:ind w:left="360" w:hanging="360"/>
      </w:pPr>
      <w:rPr>
        <w:rFonts w:ascii="Times New Roman" w:hAnsi="Times New Roman" w:eastAsia="Times New Roman" w:cs="Times New Roman"/>
        <w:b w:val="0"/>
        <w:i w:val="0"/>
        <w:sz w:val="16"/>
        <w:szCs w:val="16"/>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5">
    <w:nsid w:val="59ADCABA"/>
    <w:multiLevelType w:val="multilevel"/>
    <w:tmpl w:val="59ADCABA"/>
    <w:lvl w:ilvl="0" w:tentative="0">
      <w:start w:val="1"/>
      <w:numFmt w:val="bullet"/>
      <w:lvlText w:val="●"/>
      <w:lvlJc w:val="left"/>
      <w:pPr>
        <w:ind w:left="420" w:hanging="420"/>
      </w:pPr>
      <w:rPr>
        <w:rFonts w:ascii="Noto Sans Symbols" w:hAnsi="Noto Sans Symbols" w:eastAsia="Noto Sans Symbols" w:cs="Noto Sans Symbols"/>
        <w:sz w:val="10"/>
        <w:szCs w:val="10"/>
      </w:rPr>
    </w:lvl>
    <w:lvl w:ilvl="1" w:tentative="0">
      <w:start w:val="1"/>
      <w:numFmt w:val="bullet"/>
      <w:lvlText w:val="■"/>
      <w:lvlJc w:val="left"/>
      <w:pPr>
        <w:ind w:left="840" w:hanging="420"/>
      </w:pPr>
      <w:rPr>
        <w:rFonts w:ascii="Noto Sans Symbols" w:hAnsi="Noto Sans Symbols" w:eastAsia="Noto Sans Symbols" w:cs="Noto Sans Symbols"/>
      </w:rPr>
    </w:lvl>
    <w:lvl w:ilvl="2" w:tentative="0">
      <w:start w:val="1"/>
      <w:numFmt w:val="bullet"/>
      <w:lvlText w:val="◆"/>
      <w:lvlJc w:val="left"/>
      <w:pPr>
        <w:ind w:left="1260" w:hanging="420"/>
      </w:pPr>
      <w:rPr>
        <w:rFonts w:ascii="Noto Sans Symbols" w:hAnsi="Noto Sans Symbols" w:eastAsia="Noto Sans Symbols" w:cs="Noto Sans Symbols"/>
      </w:rPr>
    </w:lvl>
    <w:lvl w:ilvl="3" w:tentative="0">
      <w:start w:val="1"/>
      <w:numFmt w:val="bullet"/>
      <w:lvlText w:val="●"/>
      <w:lvlJc w:val="left"/>
      <w:pPr>
        <w:ind w:left="1680" w:hanging="420"/>
      </w:pPr>
      <w:rPr>
        <w:rFonts w:ascii="Noto Sans Symbols" w:hAnsi="Noto Sans Symbols" w:eastAsia="Noto Sans Symbols" w:cs="Noto Sans Symbols"/>
      </w:rPr>
    </w:lvl>
    <w:lvl w:ilvl="4" w:tentative="0">
      <w:start w:val="1"/>
      <w:numFmt w:val="bullet"/>
      <w:lvlText w:val="■"/>
      <w:lvlJc w:val="left"/>
      <w:pPr>
        <w:ind w:left="2100" w:hanging="420"/>
      </w:pPr>
      <w:rPr>
        <w:rFonts w:ascii="Noto Sans Symbols" w:hAnsi="Noto Sans Symbols" w:eastAsia="Noto Sans Symbols" w:cs="Noto Sans Symbols"/>
      </w:rPr>
    </w:lvl>
    <w:lvl w:ilvl="5" w:tentative="0">
      <w:start w:val="1"/>
      <w:numFmt w:val="bullet"/>
      <w:lvlText w:val="◆"/>
      <w:lvlJc w:val="left"/>
      <w:pPr>
        <w:ind w:left="2520" w:hanging="420"/>
      </w:pPr>
      <w:rPr>
        <w:rFonts w:ascii="Noto Sans Symbols" w:hAnsi="Noto Sans Symbols" w:eastAsia="Noto Sans Symbols" w:cs="Noto Sans Symbols"/>
      </w:rPr>
    </w:lvl>
    <w:lvl w:ilvl="6" w:tentative="0">
      <w:start w:val="1"/>
      <w:numFmt w:val="bullet"/>
      <w:lvlText w:val="●"/>
      <w:lvlJc w:val="left"/>
      <w:pPr>
        <w:ind w:left="2940" w:hanging="420"/>
      </w:pPr>
      <w:rPr>
        <w:rFonts w:ascii="Noto Sans Symbols" w:hAnsi="Noto Sans Symbols" w:eastAsia="Noto Sans Symbols" w:cs="Noto Sans Symbols"/>
      </w:rPr>
    </w:lvl>
    <w:lvl w:ilvl="7" w:tentative="0">
      <w:start w:val="1"/>
      <w:numFmt w:val="bullet"/>
      <w:lvlText w:val="■"/>
      <w:lvlJc w:val="left"/>
      <w:pPr>
        <w:ind w:left="3360" w:hanging="420"/>
      </w:pPr>
      <w:rPr>
        <w:rFonts w:ascii="Noto Sans Symbols" w:hAnsi="Noto Sans Symbols" w:eastAsia="Noto Sans Symbols" w:cs="Noto Sans Symbols"/>
      </w:rPr>
    </w:lvl>
    <w:lvl w:ilvl="8" w:tentative="0">
      <w:start w:val="1"/>
      <w:numFmt w:val="bullet"/>
      <w:lvlText w:val="◆"/>
      <w:lvlJc w:val="left"/>
      <w:pPr>
        <w:ind w:left="3780" w:hanging="420"/>
      </w:pPr>
      <w:rPr>
        <w:rFonts w:ascii="Noto Sans Symbols" w:hAnsi="Noto Sans Symbols" w:eastAsia="Noto Sans Symbols" w:cs="Noto Sans Symbols"/>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doNotUseIndentAsNumberingTabStop/>
    <w:compatSetting w:name="compatibilityMode" w:uri="http://schemas.microsoft.com/office/word" w:val="15"/>
  </w:compat>
  <w:rsids>
    <w:rsidRoot w:val="00000000"/>
    <w:rsid w:val="10E23ECF"/>
    <w:rsid w:val="32407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center"/>
    </w:pPr>
    <w:rPr>
      <w:lang w:val="zh-CN"/>
    </w:rPr>
  </w:style>
  <w:style w:type="paragraph" w:styleId="2">
    <w:name w:val="heading 1"/>
    <w:basedOn w:val="1"/>
    <w:next w:val="1"/>
    <w:uiPriority w:val="0"/>
    <w:pPr>
      <w:keepNext/>
      <w:keepLines/>
      <w:tabs>
        <w:tab w:val="left" w:pos="216"/>
      </w:tabs>
      <w:spacing w:before="160" w:after="80"/>
      <w:ind w:left="0" w:firstLine="216"/>
    </w:pPr>
    <w:rPr>
      <w:smallCaps/>
    </w:rPr>
  </w:style>
  <w:style w:type="paragraph" w:styleId="3">
    <w:name w:val="heading 2"/>
    <w:basedOn w:val="1"/>
    <w:next w:val="1"/>
    <w:uiPriority w:val="0"/>
    <w:pPr>
      <w:keepNext/>
      <w:keepLines/>
      <w:tabs>
        <w:tab w:val="left" w:pos="288"/>
      </w:tabs>
      <w:spacing w:before="120" w:after="60"/>
      <w:ind w:left="288" w:hanging="288"/>
      <w:jc w:val="left"/>
    </w:pPr>
    <w:rPr>
      <w:i/>
    </w:rPr>
  </w:style>
  <w:style w:type="paragraph" w:styleId="4">
    <w:name w:val="heading 3"/>
    <w:basedOn w:val="1"/>
    <w:next w:val="1"/>
    <w:uiPriority w:val="0"/>
    <w:pPr>
      <w:spacing w:line="240" w:lineRule="auto"/>
      <w:ind w:left="0" w:firstLine="180"/>
      <w:jc w:val="both"/>
    </w:pPr>
    <w:rPr>
      <w:i/>
    </w:rPr>
  </w:style>
  <w:style w:type="paragraph" w:styleId="5">
    <w:name w:val="heading 4"/>
    <w:basedOn w:val="1"/>
    <w:next w:val="1"/>
    <w:uiPriority w:val="0"/>
    <w:pPr>
      <w:tabs>
        <w:tab w:val="left" w:pos="720"/>
      </w:tabs>
      <w:spacing w:before="40" w:after="40"/>
      <w:ind w:left="0" w:firstLine="360"/>
      <w:jc w:val="both"/>
    </w:pPr>
    <w:rPr>
      <w:i/>
    </w:rPr>
  </w:style>
  <w:style w:type="paragraph" w:styleId="6">
    <w:name w:val="heading 5"/>
    <w:basedOn w:val="1"/>
    <w:next w:val="1"/>
    <w:uiPriority w:val="0"/>
    <w:pPr>
      <w:tabs>
        <w:tab w:val="left" w:pos="360"/>
      </w:tabs>
      <w:spacing w:before="160" w:after="80"/>
    </w:pPr>
    <w:rPr>
      <w:smallCaps/>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Normal (Web)"/>
    <w:basedOn w:val="1"/>
    <w:uiPriority w:val="0"/>
    <w:rPr>
      <w:sz w:val="24"/>
      <w:szCs w:val="24"/>
    </w:rPr>
  </w:style>
  <w:style w:type="paragraph" w:styleId="11">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2">
    <w:name w:val="Title"/>
    <w:basedOn w:val="1"/>
    <w:next w:val="1"/>
    <w:uiPriority w:val="0"/>
    <w:pPr>
      <w:keepNext/>
      <w:keepLines/>
      <w:pageBreakBefore w:val="0"/>
      <w:spacing w:before="480" w:after="120"/>
    </w:pPr>
    <w:rPr>
      <w:b/>
      <w:sz w:val="72"/>
      <w:szCs w:val="72"/>
    </w:rPr>
  </w:style>
  <w:style w:type="table" w:customStyle="1" w:styleId="13">
    <w:name w:val="Table Norm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otalTime>31</TotalTime>
  <ScaleCrop>false</ScaleCrop>
  <LinksUpToDate>false</LinksUpToDate>
  <Application>WPS Office_12.2.0.13266_F1E327BC-269C-435d-A152-05C5408002CA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2023-10-22T11:52:42Z</dcterms:created>
  <dc:creator>hansa</dc:creator>
  <cp:lastModifiedBy>Gilang Hansagita</cp:lastModifiedBy>
  <dcterms:modified xsi:type="dcterms:W3CDTF">2023-10-23T03:48:10Z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2EF996193B51455180F916B5E72EBAD9_13</vt:lpwstr>
  </property>
</Properties>
</file>